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t>Piano strategico della PAC</w:t>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r>
    </w:p>
    <w:tbl>
      <w:tblPr>
        <w:tblW w:w="4900" w:type="pct"/>
        <w:jc w:val="left"/>
        <w:tblInd w:w="145" w:type="dxa"/>
        <w:tblLayout w:type="fixed"/>
        <w:tblCellMar>
          <w:top w:w="0" w:type="dxa"/>
          <w:left w:w="100" w:type="dxa"/>
          <w:bottom w:w="0" w:type="dxa"/>
          <w:right w:w="100" w:type="dxa"/>
        </w:tblCellMar>
      </w:tblPr>
      <w:tblGrid>
        <w:gridCol w:w="5022"/>
        <w:gridCol w:w="5022"/>
      </w:tblGrid>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CCI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2023IT06AFSP001</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in inglese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val="false"/>
                <w:i w:val="false"/>
                <w:color w:val="000000"/>
                <w:sz w:val="24"/>
              </w:rPr>
              <w:t>Italy CAP Strategic Plan</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nella(e) lingua(e) nazionale(i)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rPr>
              <w:t>IT - Piano Strategico Nazionale PAC</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Versione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5.0</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Stato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Inviato</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Primo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Ultimo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2027</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a decorrere da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 gen 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fino 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Numero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Fondo/i interessato/i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FEAGA, FEASR</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di creazione della relazione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15/05/2025 11:17</w:t>
            </w:r>
          </w:p>
        </w:tc>
      </w:tr>
    </w:tbl>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936" w:gutter="0" w:header="0" w:top="720" w:footer="72" w:bottom="864"/>
          <w:pgNumType w:fmt="decimal"/>
          <w:formProt w:val="false"/>
          <w:textDirection w:val="lrTb"/>
          <w:docGrid w:type="default" w:linePitch="360" w:charSpace="0"/>
        </w:sectPr>
      </w:pPr>
    </w:p>
    <w:p>
      <w:pPr>
        <w:pStyle w:val="Normal"/>
        <w:jc w:val="center"/>
        <w:rPr>
          <w:rFonts w:ascii="Times New Roman" w:hAnsi="Times New Roman" w:eastAsia="Times New Roman" w:cs="Times New Roman"/>
          <w:b/>
          <w:color w:val="000000"/>
          <w:sz w:val="24"/>
        </w:rPr>
      </w:pPr>
      <w:r>
        <w:rPr>
          <w:rFonts w:eastAsia="Times New Roman" w:cs="Times New Roman"/>
          <w:b/>
          <w:color w:val="000000"/>
          <w:sz w:val="24"/>
        </w:rPr>
        <w:t>Indice</w:t>
      </w:r>
    </w:p>
    <w:p>
      <w:pPr>
        <w:pStyle w:val="Normal"/>
        <w:jc w:val="center"/>
        <w:rPr>
          <w:rFonts w:ascii="Times New Roman" w:hAnsi="Times New Roman" w:eastAsia="Times New Roman" w:cs="Times New Roman"/>
          <w:b w:val="false"/>
          <w:color w:val="000000"/>
          <w:sz w:val="24"/>
        </w:rPr>
      </w:pPr>
      <w:r>
        <w:rPr>
          <w:rFonts w:eastAsia="Times New Roman" w:cs="Times New Roman"/>
          <w:b w:val="false"/>
          <w:color w:val="000000"/>
          <w:sz w:val="24"/>
        </w:rPr>
      </w:r>
    </w:p>
    <w:sdt>
      <w:sdtPr>
        <w:docPartObj>
          <w:docPartGallery w:val="Table of Contents"/>
          <w:docPartUnique w:val="true"/>
        </w:docPartObj>
      </w:sdtPr>
      <w:sdtContent>
        <w:p>
          <w:pPr>
            <w:pStyle w:val="TOC1"/>
            <w:tabs>
              <w:tab w:val="clear" w:pos="720"/>
              <w:tab w:val="right" w:pos="10240" w:leader="dot"/>
            </w:tabs>
            <w:rPr>
              <w:rFonts w:ascii="Calibri" w:hAnsi="Calibri"/>
              <w:sz w:val="22"/>
            </w:rPr>
          </w:pPr>
          <w:r>
            <w:fldChar w:fldCharType="begin"/>
          </w:r>
          <w:r>
            <w:rPr>
              <w:webHidden/>
              <w:rStyle w:val="Saltoaindice"/>
              <w:vanish w:val="false"/>
            </w:rPr>
            <w:instrText xml:space="preserve"> TOC \z \o "1-9" \u \h</w:instrText>
          </w:r>
          <w:r>
            <w:rPr>
              <w:webHidden/>
              <w:rStyle w:val="Saltoaindice"/>
              <w:vanish w:val="false"/>
            </w:rPr>
            <w:fldChar w:fldCharType="separate"/>
          </w:r>
          <w:hyperlink w:anchor="_Toc256000000">
            <w:r>
              <w:rPr>
                <w:webHidden/>
              </w:rPr>
              <w:fldChar w:fldCharType="begin"/>
            </w:r>
            <w:r>
              <w:rPr>
                <w:webHidden/>
              </w:rPr>
              <w:instrText xml:space="preserve">PAGEREF _Toc256000000 \h</w:instrText>
            </w:r>
            <w:r>
              <w:rPr>
                <w:webHidden/>
              </w:rPr>
              <w:fldChar w:fldCharType="separate"/>
            </w:r>
            <w:r>
              <w:rPr>
                <w:webHidden/>
                <w:rStyle w:val="Saltoaindice"/>
                <w:vanish w:val="false"/>
              </w:rPr>
              <w:t>5 Pagamenti diretti e interventi settoriali e di sviluppo rurale precisati nella strategia</w:t>
              <w:tab/>
              <w:t>3</w:t>
            </w:r>
            <w:r>
              <w:rPr>
                <w:webHidden/>
              </w:rPr>
              <w:fldChar w:fldCharType="end"/>
            </w:r>
          </w:hyperlink>
        </w:p>
        <w:p>
          <w:pPr>
            <w:pStyle w:val="TOC2"/>
            <w:tabs>
              <w:tab w:val="clear" w:pos="720"/>
              <w:tab w:val="right" w:pos="10240" w:leader="dot"/>
            </w:tabs>
            <w:rPr>
              <w:rFonts w:ascii="Calibri" w:hAnsi="Calibri"/>
              <w:sz w:val="22"/>
            </w:rPr>
          </w:pPr>
          <w:hyperlink w:anchor="_Toc256000001">
            <w:r>
              <w:rPr>
                <w:webHidden/>
              </w:rPr>
              <w:fldChar w:fldCharType="begin"/>
            </w:r>
            <w:r>
              <w:rPr>
                <w:webHidden/>
              </w:rPr>
              <w:instrText xml:space="preserve">PAGEREF _Toc256000001 \h</w:instrText>
            </w:r>
            <w:r>
              <w:rPr>
                <w:webHidden/>
              </w:rPr>
              <w:fldChar w:fldCharType="separate"/>
            </w:r>
            <w:r>
              <w:rPr>
                <w:webHidden/>
                <w:rStyle w:val="Saltoaindice"/>
                <w:vanish w:val="false"/>
              </w:rPr>
              <w:t>5.3 Interventi di sviluppo rurale</w:t>
              <w:tab/>
              <w:t>4</w:t>
            </w:r>
            <w:r>
              <w:rPr>
                <w:webHidden/>
              </w:rPr>
              <w:fldChar w:fldCharType="end"/>
            </w:r>
          </w:hyperlink>
        </w:p>
        <w:p>
          <w:pPr>
            <w:pStyle w:val="TOC3"/>
            <w:tabs>
              <w:tab w:val="clear" w:pos="720"/>
              <w:tab w:val="right" w:pos="10240" w:leader="dot"/>
            </w:tabs>
            <w:rPr>
              <w:rFonts w:ascii="Calibri" w:hAnsi="Calibri"/>
              <w:sz w:val="22"/>
            </w:rPr>
          </w:pPr>
          <w:hyperlink w:anchor="_Toc256000002">
            <w:r>
              <w:rPr>
                <w:webHidden/>
              </w:rPr>
              <w:fldChar w:fldCharType="begin"/>
            </w:r>
            <w:r>
              <w:rPr>
                <w:webHidden/>
              </w:rPr>
              <w:instrText xml:space="preserve">PAGEREF _Toc256000002 \h</w:instrText>
            </w:r>
            <w:r>
              <w:rPr>
                <w:webHidden/>
              </w:rPr>
              <w:fldChar w:fldCharType="separate"/>
            </w:r>
            <w:r>
              <w:rPr>
                <w:webHidden/>
                <w:rStyle w:val="Saltoaindice"/>
                <w:vanish w:val="false"/>
              </w:rPr>
              <w:t>INVEST(73-74) - Investimenti, compresi gli investimenti nell'irrigazione</w:t>
              <w:tab/>
              <w:t>4</w:t>
            </w:r>
            <w:r>
              <w:rPr>
                <w:webHidden/>
              </w:rPr>
              <w:fldChar w:fldCharType="end"/>
            </w:r>
          </w:hyperlink>
        </w:p>
        <w:p>
          <w:pPr>
            <w:pStyle w:val="TOC4"/>
            <w:tabs>
              <w:tab w:val="clear" w:pos="720"/>
              <w:tab w:val="right" w:pos="10240" w:leader="dot"/>
            </w:tabs>
            <w:rPr>
              <w:rFonts w:ascii="Calibri" w:hAnsi="Calibri"/>
              <w:sz w:val="22"/>
            </w:rPr>
          </w:pPr>
          <w:hyperlink w:anchor="_Toc256000003">
            <w:r>
              <w:rPr>
                <w:webHidden/>
              </w:rPr>
              <w:fldChar w:fldCharType="begin"/>
            </w:r>
            <w:r>
              <w:rPr>
                <w:webHidden/>
              </w:rPr>
              <w:instrText xml:space="preserve">PAGEREF _Toc256000003 \h</w:instrText>
            </w:r>
            <w:r>
              <w:rPr>
                <w:webHidden/>
              </w:rPr>
              <w:fldChar w:fldCharType="separate"/>
            </w:r>
            <w:r>
              <w:rPr>
                <w:webHidden/>
                <w:rStyle w:val="Saltoaindice"/>
                <w:vanish w:val="false"/>
              </w:rPr>
              <w:t>SRD07 - investimenti in inftastrutture per l'agricoltura e per lo sviluppo socio-economico delle aree rurali</w:t>
              <w:tab/>
              <w:t>4</w:t>
            </w:r>
            <w:r>
              <w:rPr>
                <w:webHidden/>
              </w:rPr>
              <w:fldChar w:fldCharType="end"/>
            </w:r>
          </w:hyperlink>
        </w:p>
        <w:p>
          <w:pPr>
            <w:pStyle w:val="TOC5"/>
            <w:tabs>
              <w:tab w:val="clear" w:pos="720"/>
              <w:tab w:val="right" w:pos="10240" w:leader="dot"/>
            </w:tabs>
            <w:rPr>
              <w:rFonts w:ascii="Calibri" w:hAnsi="Calibri"/>
              <w:sz w:val="22"/>
            </w:rPr>
          </w:pPr>
          <w:hyperlink w:anchor="_Toc256000004">
            <w:r>
              <w:rPr>
                <w:webHidden/>
              </w:rPr>
              <w:fldChar w:fldCharType="begin"/>
            </w:r>
            <w:r>
              <w:rPr>
                <w:webHidden/>
              </w:rPr>
              <w:instrText xml:space="preserve">PAGEREF _Toc256000004 \h</w:instrText>
            </w:r>
            <w:r>
              <w:rPr>
                <w:webHidden/>
              </w:rPr>
              <w:fldChar w:fldCharType="separate"/>
            </w:r>
            <w:r>
              <w:rPr>
                <w:webHidden/>
                <w:rStyle w:val="Saltoaindice"/>
                <w:vanish w:val="false"/>
              </w:rPr>
              <w:t>1 Ambito di applicazione territoriale e, se pertinente, dimensione regionale</w:t>
              <w:tab/>
              <w:t>4</w:t>
            </w:r>
            <w:r>
              <w:rPr>
                <w:webHidden/>
              </w:rPr>
              <w:fldChar w:fldCharType="end"/>
            </w:r>
          </w:hyperlink>
        </w:p>
        <w:p>
          <w:pPr>
            <w:pStyle w:val="TOC5"/>
            <w:tabs>
              <w:tab w:val="clear" w:pos="720"/>
              <w:tab w:val="right" w:pos="10240" w:leader="dot"/>
            </w:tabs>
            <w:rPr>
              <w:rFonts w:ascii="Calibri" w:hAnsi="Calibri"/>
              <w:sz w:val="22"/>
            </w:rPr>
          </w:pPr>
          <w:hyperlink w:anchor="_Toc256000005">
            <w:r>
              <w:rPr>
                <w:webHidden/>
              </w:rPr>
              <w:fldChar w:fldCharType="begin"/>
            </w:r>
            <w:r>
              <w:rPr>
                <w:webHidden/>
              </w:rPr>
              <w:instrText xml:space="preserve">PAGEREF _Toc256000005 \h</w:instrText>
            </w:r>
            <w:r>
              <w:rPr>
                <w:webHidden/>
              </w:rPr>
              <w:fldChar w:fldCharType="separate"/>
            </w:r>
            <w:r>
              <w:rPr>
                <w:webHidden/>
                <w:rStyle w:val="Saltoaindice"/>
                <w:vanish w:val="false"/>
              </w:rPr>
              <w:t>2 Obiettivi specifici correlati, obiettivo trasversale e obiettivi settoriali pertinenti</w:t>
              <w:tab/>
              <w:t>4</w:t>
            </w:r>
            <w:r>
              <w:rPr>
                <w:webHidden/>
              </w:rPr>
              <w:fldChar w:fldCharType="end"/>
            </w:r>
          </w:hyperlink>
        </w:p>
        <w:p>
          <w:pPr>
            <w:pStyle w:val="TOC5"/>
            <w:tabs>
              <w:tab w:val="clear" w:pos="720"/>
              <w:tab w:val="right" w:pos="10240" w:leader="dot"/>
            </w:tabs>
            <w:rPr>
              <w:rFonts w:ascii="Calibri" w:hAnsi="Calibri"/>
              <w:sz w:val="22"/>
            </w:rPr>
          </w:pPr>
          <w:hyperlink w:anchor="_Toc256000006">
            <w:r>
              <w:rPr>
                <w:webHidden/>
              </w:rPr>
              <w:fldChar w:fldCharType="begin"/>
            </w:r>
            <w:r>
              <w:rPr>
                <w:webHidden/>
              </w:rPr>
              <w:instrText xml:space="preserve">PAGEREF _Toc256000006 \h</w:instrText>
            </w:r>
            <w:r>
              <w:rPr>
                <w:webHidden/>
              </w:rPr>
              <w:fldChar w:fldCharType="separate"/>
            </w:r>
            <w:r>
              <w:rPr>
                <w:webHidden/>
                <w:rStyle w:val="Saltoaindice"/>
                <w:vanish w:val="false"/>
              </w:rPr>
              <w:t>3 Esigenza o esigenze affrontate mediante 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7">
            <w:r>
              <w:rPr>
                <w:webHidden/>
              </w:rPr>
              <w:fldChar w:fldCharType="begin"/>
            </w:r>
            <w:r>
              <w:rPr>
                <w:webHidden/>
              </w:rPr>
              <w:instrText xml:space="preserve">PAGEREF _Toc256000007 \h</w:instrText>
            </w:r>
            <w:r>
              <w:rPr>
                <w:webHidden/>
              </w:rPr>
              <w:fldChar w:fldCharType="separate"/>
            </w:r>
            <w:r>
              <w:rPr>
                <w:webHidden/>
                <w:rStyle w:val="Saltoaindice"/>
                <w:vanish w:val="false"/>
              </w:rPr>
              <w:t>4 Indicatore o indicatori di risultato</w:t>
              <w:tab/>
              <w:t>5</w:t>
            </w:r>
            <w:r>
              <w:rPr>
                <w:webHidden/>
              </w:rPr>
              <w:fldChar w:fldCharType="end"/>
            </w:r>
          </w:hyperlink>
        </w:p>
        <w:p>
          <w:pPr>
            <w:pStyle w:val="TOC5"/>
            <w:tabs>
              <w:tab w:val="clear" w:pos="720"/>
              <w:tab w:val="right" w:pos="10240" w:leader="dot"/>
            </w:tabs>
            <w:rPr>
              <w:rFonts w:ascii="Calibri" w:hAnsi="Calibri"/>
              <w:sz w:val="22"/>
            </w:rPr>
          </w:pPr>
          <w:hyperlink w:anchor="_Toc256000008">
            <w:r>
              <w:rPr>
                <w:webHidden/>
              </w:rPr>
              <w:fldChar w:fldCharType="begin"/>
            </w:r>
            <w:r>
              <w:rPr>
                <w:webHidden/>
              </w:rPr>
              <w:instrText xml:space="preserve">PAGEREF _Toc256000008 \h</w:instrText>
            </w:r>
            <w:r>
              <w:rPr>
                <w:webHidden/>
              </w:rPr>
              <w:fldChar w:fldCharType="separate"/>
            </w:r>
            <w:r>
              <w:rPr>
                <w:webHidden/>
                <w:rStyle w:val="Saltoaindice"/>
                <w:vanish w:val="false"/>
              </w:rPr>
              <w:t>5 Concezione specifica, requisiti e condizioni di ammissibilità dell'intervento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9">
            <w:r>
              <w:rPr>
                <w:webHidden/>
              </w:rPr>
              <w:fldChar w:fldCharType="begin"/>
            </w:r>
            <w:r>
              <w:rPr>
                <w:webHidden/>
              </w:rPr>
              <w:instrText xml:space="preserve">PAGEREF _Toc256000009 \h</w:instrText>
            </w:r>
            <w:r>
              <w:rPr>
                <w:webHidden/>
              </w:rPr>
              <w:fldChar w:fldCharType="separate"/>
            </w:r>
            <w:r>
              <w:rPr>
                <w:webHidden/>
                <w:rStyle w:val="Saltoaindice"/>
                <w:vanish w:val="false"/>
              </w:rPr>
              <w:t>6 Individuazione degli elementi di base pertinenti</w:t>
              <w:tab/>
              <w:t>18</w:t>
            </w:r>
            <w:r>
              <w:rPr>
                <w:webHidden/>
              </w:rPr>
              <w:fldChar w:fldCharType="end"/>
            </w:r>
          </w:hyperlink>
        </w:p>
        <w:p>
          <w:pPr>
            <w:pStyle w:val="TOC5"/>
            <w:tabs>
              <w:tab w:val="clear" w:pos="720"/>
              <w:tab w:val="right" w:pos="10240" w:leader="dot"/>
            </w:tabs>
            <w:rPr>
              <w:rFonts w:ascii="Calibri" w:hAnsi="Calibri"/>
              <w:sz w:val="22"/>
            </w:rPr>
          </w:pPr>
          <w:hyperlink w:anchor="_Toc256000010">
            <w:r>
              <w:rPr>
                <w:webHidden/>
              </w:rPr>
              <w:fldChar w:fldCharType="begin"/>
            </w:r>
            <w:r>
              <w:rPr>
                <w:webHidden/>
              </w:rPr>
              <w:instrText xml:space="preserve">PAGEREF _Toc256000010 \h</w:instrText>
            </w:r>
            <w:r>
              <w:rPr>
                <w:webHidden/>
              </w:rPr>
              <w:fldChar w:fldCharType="separate"/>
            </w:r>
            <w:r>
              <w:rPr>
                <w:webHidden/>
                <w:rStyle w:val="Saltoaindice"/>
                <w:vanish w:val="false"/>
              </w:rPr>
              <w:t>7 Forma e percentuale del sostegno /importi/metodi di calcolo</w:t>
              <w:tab/>
              <w:t>18</w:t>
            </w:r>
            <w:r>
              <w:rPr>
                <w:webHidden/>
              </w:rPr>
              <w:fldChar w:fldCharType="end"/>
            </w:r>
          </w:hyperlink>
        </w:p>
        <w:p>
          <w:pPr>
            <w:pStyle w:val="TOC5"/>
            <w:tabs>
              <w:tab w:val="clear" w:pos="720"/>
              <w:tab w:val="right" w:pos="10240" w:leader="dot"/>
            </w:tabs>
            <w:rPr>
              <w:rFonts w:ascii="Calibri" w:hAnsi="Calibri"/>
              <w:sz w:val="22"/>
            </w:rPr>
          </w:pPr>
          <w:hyperlink w:anchor="_Toc256000011">
            <w:r>
              <w:rPr>
                <w:webHidden/>
              </w:rPr>
              <w:fldChar w:fldCharType="begin"/>
            </w:r>
            <w:r>
              <w:rPr>
                <w:webHidden/>
              </w:rPr>
              <w:instrText xml:space="preserve">PAGEREF _Toc256000011 \h</w:instrText>
            </w:r>
            <w:r>
              <w:rPr>
                <w:webHidden/>
              </w:rPr>
              <w:fldChar w:fldCharType="separate"/>
            </w:r>
            <w:r>
              <w:rPr>
                <w:webHidden/>
                <w:rStyle w:val="Saltoaindice"/>
                <w:vanish w:val="false"/>
              </w:rPr>
              <w:t>8 Informazioni concernenti la valutazione degli aiuti di Stato</w:t>
              <w:tab/>
              <w:t>19</w:t>
            </w:r>
            <w:r>
              <w:rPr>
                <w:webHidden/>
              </w:rPr>
              <w:fldChar w:fldCharType="end"/>
            </w:r>
          </w:hyperlink>
        </w:p>
        <w:p>
          <w:pPr>
            <w:pStyle w:val="TOC5"/>
            <w:tabs>
              <w:tab w:val="clear" w:pos="720"/>
              <w:tab w:val="right" w:pos="10240" w:leader="dot"/>
            </w:tabs>
            <w:rPr>
              <w:rFonts w:ascii="Calibri" w:hAnsi="Calibri"/>
              <w:sz w:val="22"/>
            </w:rPr>
          </w:pPr>
          <w:hyperlink w:anchor="_Toc256000012">
            <w:r>
              <w:rPr>
                <w:webHidden/>
              </w:rPr>
              <w:fldChar w:fldCharType="begin"/>
            </w:r>
            <w:r>
              <w:rPr>
                <w:webHidden/>
              </w:rPr>
              <w:instrText xml:space="preserve">PAGEREF _Toc256000012 \h</w:instrText>
            </w:r>
            <w:r>
              <w:rPr>
                <w:webHidden/>
              </w:rPr>
              <w:fldChar w:fldCharType="separate"/>
            </w:r>
            <w:r>
              <w:rPr>
                <w:webHidden/>
                <w:rStyle w:val="Saltoaindice"/>
                <w:vanish w:val="false"/>
              </w:rPr>
              <w:t>9 Domande/informazioni aggiuntive specifiche per il tipo di intervento</w:t>
              <w:tab/>
              <w:t>20</w:t>
            </w:r>
            <w:r>
              <w:rPr>
                <w:webHidden/>
              </w:rPr>
              <w:fldChar w:fldCharType="end"/>
            </w:r>
          </w:hyperlink>
        </w:p>
        <w:p>
          <w:pPr>
            <w:pStyle w:val="TOC5"/>
            <w:tabs>
              <w:tab w:val="clear" w:pos="720"/>
              <w:tab w:val="right" w:pos="10240" w:leader="dot"/>
            </w:tabs>
            <w:rPr>
              <w:rFonts w:ascii="Calibri" w:hAnsi="Calibri"/>
              <w:sz w:val="22"/>
            </w:rPr>
          </w:pPr>
          <w:hyperlink w:anchor="_Toc256000013">
            <w:r>
              <w:rPr>
                <w:webHidden/>
              </w:rPr>
              <w:fldChar w:fldCharType="begin"/>
            </w:r>
            <w:r>
              <w:rPr>
                <w:webHidden/>
              </w:rPr>
              <w:instrText xml:space="preserve">PAGEREF _Toc256000013 \h</w:instrText>
            </w:r>
            <w:r>
              <w:rPr>
                <w:webHidden/>
              </w:rPr>
              <w:fldChar w:fldCharType="separate"/>
            </w:r>
            <w:r>
              <w:rPr>
                <w:webHidden/>
                <w:rStyle w:val="Saltoaindice"/>
                <w:vanish w:val="false"/>
              </w:rPr>
              <w:t>10 Rispetto delle norme OMC</w:t>
              <w:tab/>
              <w:t>21</w:t>
            </w:r>
            <w:r>
              <w:rPr>
                <w:webHidden/>
              </w:rPr>
              <w:fldChar w:fldCharType="end"/>
            </w:r>
          </w:hyperlink>
        </w:p>
        <w:p>
          <w:pPr>
            <w:pStyle w:val="TOC5"/>
            <w:tabs>
              <w:tab w:val="clear" w:pos="720"/>
              <w:tab w:val="right" w:pos="10240" w:leader="dot"/>
            </w:tabs>
            <w:rPr>
              <w:rFonts w:ascii="Calibri" w:hAnsi="Calibri"/>
              <w:sz w:val="22"/>
            </w:rPr>
          </w:pPr>
          <w:hyperlink w:anchor="_Toc256000014">
            <w:r>
              <w:rPr>
                <w:webHidden/>
              </w:rPr>
              <w:fldChar w:fldCharType="begin"/>
            </w:r>
            <w:r>
              <w:rPr>
                <w:webHidden/>
              </w:rPr>
              <w:instrText xml:space="preserve">PAGEREF _Toc256000014 \h</w:instrText>
            </w:r>
            <w:r>
              <w:rPr>
                <w:webHidden/>
              </w:rPr>
              <w:fldChar w:fldCharType="separate"/>
            </w:r>
            <w:r>
              <w:rPr>
                <w:webHidden/>
                <w:rStyle w:val="Saltoaindice"/>
                <w:vanish w:val="false"/>
              </w:rPr>
              <w:t>11 Tassi di partecipazione applicabili all'intervento</w:t>
              <w:tab/>
              <w:t>21</w:t>
            </w:r>
            <w:r>
              <w:rPr>
                <w:webHidden/>
              </w:rPr>
              <w:fldChar w:fldCharType="end"/>
            </w:r>
          </w:hyperlink>
        </w:p>
        <w:p>
          <w:pPr>
            <w:pStyle w:val="TOC5"/>
            <w:tabs>
              <w:tab w:val="clear" w:pos="720"/>
              <w:tab w:val="right" w:pos="10240" w:leader="dot"/>
            </w:tabs>
            <w:rPr>
              <w:rFonts w:ascii="Calibri" w:hAnsi="Calibri"/>
              <w:sz w:val="22"/>
            </w:rPr>
          </w:pPr>
          <w:hyperlink w:anchor="_Toc256000015">
            <w:r>
              <w:rPr>
                <w:webHidden/>
              </w:rPr>
              <w:fldChar w:fldCharType="begin"/>
            </w:r>
            <w:r>
              <w:rPr>
                <w:webHidden/>
              </w:rPr>
              <w:instrText xml:space="preserve">PAGEREF _Toc256000015 \h</w:instrText>
            </w:r>
            <w:r>
              <w:rPr>
                <w:webHidden/>
              </w:rPr>
              <w:fldChar w:fldCharType="separate"/>
            </w:r>
            <w:r>
              <w:rPr>
                <w:webHidden/>
                <w:rStyle w:val="Saltoaindice"/>
                <w:vanish w:val="false"/>
              </w:rPr>
              <w:t>12 Importi unitari previsti - Definizione</w:t>
              <w:tab/>
              <w:t>22</w:t>
            </w:r>
            <w:r>
              <w:rPr>
                <w:webHidden/>
              </w:rPr>
              <w:fldChar w:fldCharType="end"/>
            </w:r>
          </w:hyperlink>
        </w:p>
        <w:p>
          <w:pPr>
            <w:pStyle w:val="TOC5"/>
            <w:tabs>
              <w:tab w:val="clear" w:pos="720"/>
              <w:tab w:val="right" w:pos="10240" w:leader="dot"/>
            </w:tabs>
            <w:rPr>
              <w:rFonts w:ascii="Calibri" w:hAnsi="Calibri"/>
              <w:sz w:val="22"/>
            </w:rPr>
          </w:pPr>
          <w:hyperlink w:anchor="_Toc256000016">
            <w:r>
              <w:rPr>
                <w:webHidden/>
              </w:rPr>
              <w:fldChar w:fldCharType="begin"/>
            </w:r>
            <w:r>
              <w:rPr>
                <w:webHidden/>
              </w:rPr>
              <w:instrText xml:space="preserve">PAGEREF _Toc256000016 \h</w:instrText>
            </w:r>
            <w:r>
              <w:rPr>
                <w:webHidden/>
              </w:rPr>
              <w:fldChar w:fldCharType="separate"/>
            </w:r>
            <w:r>
              <w:rPr>
                <w:webHidden/>
                <w:rStyle w:val="Saltoaindice"/>
                <w:vanish w:val="false"/>
              </w:rPr>
              <w:t>13 Importi unitari previsti - Tabella finanziaria con output</w:t>
              <w:tab/>
              <w:t>27</w:t>
            </w:r>
            <w:r>
              <w:rPr>
                <w:webHidden/>
              </w:rPr>
              <w:fldChar w:fldCharType="end"/>
            </w:r>
          </w:hyperlink>
          <w:r>
            <w:rPr>
              <w:rStyle w:val="Saltoaindice"/>
              <w:vanish w:val="false"/>
            </w:rPr>
            <w:fldChar w:fldCharType="end"/>
          </w:r>
        </w:p>
        <w:p>
          <w:pPr>
            <w:sectPr>
              <w:headerReference w:type="default" r:id="rId8"/>
              <w:headerReference w:type="first" r:id="rId9"/>
              <w:footerReference w:type="default" r:id="rId10"/>
              <w:footerReference w:type="first" r:id="rId11"/>
              <w:type w:val="nextPage"/>
              <w:pgSz w:w="11906" w:h="16838"/>
              <w:pgMar w:left="720" w:right="936" w:gutter="0" w:header="0" w:top="720" w:footer="72" w:bottom="864"/>
              <w:pgNumType w:fmt="decimal"/>
              <w:formProt w:val="false"/>
              <w:textDirection w:val="lrTb"/>
              <w:docGrid w:type="default" w:linePitch="360" w:charSpace="0"/>
            </w:sectPr>
          </w:pPr>
        </w:p>
      </w:sdtContent>
    </w:sdt>
    <w:p>
      <w:pPr>
        <w:pStyle w:val="Heading1"/>
        <w:rPr/>
      </w:pPr>
      <w:bookmarkStart w:id="0" w:name="_Toc256000000"/>
      <w:r>
        <w:rPr/>
        <w:t>5 Pagamenti diretti e interventi settoriali e di sviluppo rurale precisati nella strategia</w:t>
      </w:r>
      <w:bookmarkEnd w:id="0"/>
    </w:p>
    <w:tbl>
      <w:tblPr>
        <w:tblW w:w="5000" w:type="pct"/>
        <w:jc w:val="left"/>
        <w:tblInd w:w="105" w:type="dxa"/>
        <w:tblLayout w:type="fixed"/>
        <w:tblCellMar>
          <w:top w:w="0" w:type="dxa"/>
          <w:left w:w="100" w:type="dxa"/>
          <w:bottom w:w="0" w:type="dxa"/>
          <w:right w:w="100" w:type="dxa"/>
        </w:tblCellMar>
      </w:tblPr>
      <w:tblGrid>
        <w:gridCol w:w="2848"/>
        <w:gridCol w:w="2846"/>
        <w:gridCol w:w="2845"/>
        <w:gridCol w:w="1216"/>
        <w:gridCol w:w="856"/>
        <w:gridCol w:w="1075"/>
        <w:gridCol w:w="934"/>
        <w:gridCol w:w="588"/>
        <w:gridCol w:w="965"/>
        <w:gridCol w:w="1007"/>
      </w:tblGrid>
      <w:tr>
        <w:trPr>
          <w:tblHeader w:val="true"/>
          <w:trHeight w:val="240" w:hRule="atLeast"/>
        </w:trPr>
        <w:tc>
          <w:tcPr>
            <w:tcW w:w="284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Fondo</w:t>
            </w:r>
          </w:p>
        </w:tc>
        <w:tc>
          <w:tcPr>
            <w:tcW w:w="284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Forma di intervento</w:t>
            </w:r>
          </w:p>
        </w:tc>
        <w:tc>
          <w:tcPr>
            <w:tcW w:w="284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Tipo di intervento</w:t>
            </w:r>
          </w:p>
        </w:tc>
        <w:tc>
          <w:tcPr>
            <w:tcW w:w="121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Codice intervento (SM) - Nome</w:t>
            </w:r>
          </w:p>
        </w:tc>
        <w:tc>
          <w:tcPr>
            <w:tcW w:w="85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Riporto</w:t>
            </w:r>
          </w:p>
        </w:tc>
        <w:tc>
          <w:tcPr>
            <w:tcW w:w="107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Indicatore comune di output</w:t>
            </w:r>
          </w:p>
        </w:tc>
        <w:tc>
          <w:tcPr>
            <w:tcW w:w="934"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Gen. Renewal</w:t>
            </w:r>
          </w:p>
        </w:tc>
        <w:tc>
          <w:tcPr>
            <w:tcW w:w="58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Env.</w:t>
            </w:r>
          </w:p>
        </w:tc>
        <w:tc>
          <w:tcPr>
            <w:tcW w:w="96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Sistema di riduzioni ES</w:t>
            </w:r>
          </w:p>
        </w:tc>
        <w:tc>
          <w:tcPr>
            <w:tcW w:w="100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rFonts w:ascii="Times New Roman" w:hAnsi="Times New Roman" w:eastAsia="Times New Roman" w:cs="Times New Roman"/>
                <w:b w:val="false"/>
                <w:color w:val="000000"/>
                <w:sz w:val="20"/>
              </w:rPr>
            </w:pPr>
            <w:r>
              <w:rPr>
                <w:b/>
                <w:sz w:val="20"/>
              </w:rPr>
              <w:t>LEADER</w:t>
            </w:r>
          </w:p>
        </w:tc>
      </w:tr>
      <w:tr>
        <w:trPr>
          <w:tblHeader w:val="true"/>
          <w:trHeight w:val="240" w:hRule="atLeast"/>
        </w:trPr>
        <w:tc>
          <w:tcPr>
            <w:tcW w:w="284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FEASR</w:t>
            </w:r>
          </w:p>
        </w:tc>
        <w:tc>
          <w:tcPr>
            <w:tcW w:w="284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Sviluppo rurale</w:t>
            </w:r>
          </w:p>
        </w:tc>
        <w:tc>
          <w:tcPr>
            <w:tcW w:w="284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INVEST(73-74)</w:t>
            </w:r>
          </w:p>
        </w:tc>
        <w:tc>
          <w:tcPr>
            <w:tcW w:w="121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SRD07 - investimenti in inftastrutture per l'agricoltura e per lo sviluppo socio-economico delle aree rurali</w:t>
            </w:r>
          </w:p>
        </w:tc>
        <w:tc>
          <w:tcPr>
            <w:tcW w:w="8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Sì, in parte</w:t>
            </w:r>
          </w:p>
        </w:tc>
        <w:tc>
          <w:tcPr>
            <w:tcW w:w="10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O.22</w:t>
            </w:r>
          </w:p>
        </w:tc>
        <w:tc>
          <w:tcPr>
            <w:tcW w:w="93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c>
          <w:tcPr>
            <w:tcW w:w="58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c>
          <w:tcPr>
            <w:tcW w:w="96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r>
          </w:p>
        </w:tc>
        <w:tc>
          <w:tcPr>
            <w:tcW w:w="10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r>
    </w:tbl>
    <w:p>
      <w:pPr>
        <w:sectPr>
          <w:headerReference w:type="default" r:id="rId12"/>
          <w:headerReference w:type="first" r:id="rId13"/>
          <w:footerReference w:type="default" r:id="rId14"/>
          <w:footerReference w:type="first" r:id="rId15"/>
          <w:type w:val="nextPage"/>
          <w:pgSz w:orient="landscape" w:w="16838" w:h="11906"/>
          <w:pgMar w:left="720" w:right="936" w:gutter="0" w:header="0" w:top="720" w:footer="72" w:bottom="864"/>
          <w:pgNumType w:fmt="decimal"/>
          <w:formProt w:val="false"/>
          <w:textDirection w:val="lrTb"/>
          <w:docGrid w:type="default" w:linePitch="360" w:charSpace="0"/>
        </w:sectPr>
      </w:pPr>
    </w:p>
    <w:p>
      <w:pPr>
        <w:pStyle w:val="Heading2"/>
        <w:rPr/>
      </w:pPr>
      <w:bookmarkStart w:id="1" w:name="_Toc256000001"/>
      <w:r>
        <w:rPr/>
        <w:t>5.3 Interventi di sviluppo rurale</w:t>
      </w:r>
      <w:bookmarkEnd w:id="1"/>
    </w:p>
    <w:p>
      <w:pPr>
        <w:pStyle w:val="Heading3"/>
        <w:rPr/>
      </w:pPr>
      <w:bookmarkStart w:id="2" w:name="_Toc256000002"/>
      <w:r>
        <w:rPr/>
        <w:t>INVEST(73-74) - Investimenti, compresi gli investimenti nell'irrigazione</w:t>
      </w:r>
      <w:bookmarkEnd w:id="2"/>
    </w:p>
    <w:p>
      <w:pPr>
        <w:pStyle w:val="Heading4"/>
        <w:rPr/>
      </w:pPr>
      <w:bookmarkStart w:id="3" w:name="_Toc256000003"/>
      <w:r>
        <w:rPr/>
        <w:t>SRD07 - investimenti in inftastrutture per l'agricoltura e per lo sviluppo socio-economico delle aree rurali</w:t>
      </w:r>
      <w:bookmarkEnd w:id="3"/>
    </w:p>
    <w:tbl>
      <w:tblPr>
        <w:tblW w:w="5000" w:type="pct"/>
        <w:jc w:val="left"/>
        <w:tblInd w:w="105" w:type="dxa"/>
        <w:tblLayout w:type="fixed"/>
        <w:tblCellMar>
          <w:top w:w="0" w:type="dxa"/>
          <w:left w:w="100" w:type="dxa"/>
          <w:bottom w:w="0" w:type="dxa"/>
          <w:right w:w="100" w:type="dxa"/>
        </w:tblCellMar>
      </w:tblPr>
      <w:tblGrid>
        <w:gridCol w:w="5124"/>
        <w:gridCol w:w="5125"/>
      </w:tblGrid>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Codice intervento (SM)</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SRD07</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Nome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investimenti in inftastrutture per l'agricoltura e per lo sviluppo socio-economico delle aree rurali</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Tipo di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INVEST(73-74) - Investimenti, compresi gli investimenti nell'irrigazione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Indicatore comune di output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O.22. Numero di operazioni o unità relative agli investimenti nelle infrastrutture sovvenzionati</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Contributo al requisito della separazione dei fondi per</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Ricambio generazionale: No</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Ambiente: No</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Sistema di riduzioni ES:</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LEADER: No</w:t>
            </w:r>
          </w:p>
        </w:tc>
      </w:tr>
    </w:tbl>
    <w:p>
      <w:pPr>
        <w:pStyle w:val="Heading5"/>
        <w:jc w:val="left"/>
        <w:rPr>
          <w:rFonts w:ascii="Times New Roman" w:hAnsi="Times New Roman" w:eastAsia="Times New Roman" w:cs="Times New Roman"/>
          <w:b w:val="false"/>
          <w:color w:val="000000"/>
          <w:sz w:val="24"/>
        </w:rPr>
      </w:pPr>
      <w:bookmarkStart w:id="4" w:name="_Toc256000004"/>
      <w:r>
        <w:rPr>
          <w:rFonts w:eastAsia="Times New Roman" w:cs="Times New Roman"/>
          <w:b w:val="false"/>
          <w:color w:val="000000"/>
          <w:sz w:val="24"/>
        </w:rPr>
        <w:t>1 Ambito di applicazione territoriale e, se pertinente, dimensione regionale</w:t>
      </w:r>
      <w:bookmarkEnd w:id="4"/>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24"/>
        </w:rPr>
        <w:t xml:space="preserve">Ambito di applicazione territoriale: </w:t>
      </w:r>
      <w:r>
        <w:rPr>
          <w:rFonts w:eastAsia="Times New Roman" w:cs="Times New Roman"/>
          <w:b/>
          <w:i w:val="false"/>
          <w:color w:val="000000"/>
          <w:sz w:val="24"/>
        </w:rPr>
        <w:t>Nazionale, con elementi regionali</w:t>
      </w:r>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105" w:type="dxa"/>
        <w:tblLayout w:type="fixed"/>
        <w:tblCellMar>
          <w:top w:w="0" w:type="dxa"/>
          <w:left w:w="100" w:type="dxa"/>
          <w:bottom w:w="0" w:type="dxa"/>
          <w:right w:w="100" w:type="dxa"/>
        </w:tblCellMar>
      </w:tblPr>
      <w:tblGrid>
        <w:gridCol w:w="5124"/>
        <w:gridCol w:w="5125"/>
      </w:tblGrid>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5125"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Descrizione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Italia</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Descrizione dell'ambito di applicazione territoriale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L’intervento sarà attivato dalle Regioni/PA di seguito indicate.</w:t>
            </w:r>
          </w:p>
          <w:p>
            <w:pPr>
              <w:pStyle w:val="Normal"/>
              <w:spacing w:before="40" w:after="40"/>
              <w:jc w:val="both"/>
              <w:rPr>
                <w:rFonts w:ascii="Times New Roman" w:hAnsi="Times New Roman" w:eastAsia="Times New Roman" w:cs="Times New Roman"/>
              </w:rPr>
            </w:pPr>
            <w:r>
              <w:rPr>
                <w:rFonts w:eastAsia="Times New Roman" w:cs="Times New Roman"/>
                <w:color w:val="242424"/>
                <w:shd w:fill="FFFFFF" w:val="clear"/>
              </w:rPr>
              <w:t>Ai sensi dell’articolo 155 del Reg. (Ue) 2115/2021 alcune Regioni e Provincie autonome prevedono di utilizzare il Feasr 2023-2027 anche (oppure solo) per onorare impegni, ancora pendenti, a favore dei beneficiari assunti a valere del Reg. (Ue) 1305/2013 di cui alle pertinenti misure dei Programmi di sviluppo rurale 2014-2022.</w:t>
            </w:r>
          </w:p>
          <w:p>
            <w:pPr>
              <w:pStyle w:val="Normal"/>
              <w:spacing w:before="40" w:after="40"/>
              <w:jc w:val="both"/>
              <w:rPr>
                <w:rFonts w:ascii="Times New Roman" w:hAnsi="Times New Roman" w:eastAsia="Times New Roman" w:cs="Times New Roman"/>
              </w:rPr>
            </w:pPr>
            <w:r>
              <w:rPr>
                <w:rFonts w:eastAsia="Times New Roman" w:cs="Times New Roman"/>
                <w:color w:val="242424"/>
                <w:shd w:fill="FFFFFF" w:val="clear"/>
              </w:rPr>
              <w:t>Tali spese sono state inserite nella presente scheda ordinaria in quanto le Regioni e le Provincie autonome interessate hanno attestato che le condizioni di ammissibilità delle misure dei PSR 2014-2022 in questione sono simili e coerenti con le condizioni di ammissibilità descritte nel presente intervento del Piano strategico nazionale 2023-2027 e ne hanno verificato la transitabilità ai sensi del precitato articolo 155 del Reg. (Ue) 2115/2021.</w:t>
            </w:r>
          </w:p>
          <w:p>
            <w:pPr>
              <w:pStyle w:val="Normal"/>
              <w:suppressAutoHyphens w:val="true"/>
              <w:spacing w:before="40" w:after="40"/>
              <w:jc w:val="both"/>
              <w:rPr>
                <w:b/>
                <w:bCs/>
                <w:color w:val="auto"/>
                <w:highlight w:val="none"/>
                <w:shd w:fill="76FF03" w:val="clear"/>
              </w:rPr>
            </w:pPr>
            <w:r>
              <w:rPr>
                <w:rFonts w:eastAsia="Times New Roman" w:cs="Times New Roman"/>
                <w:b/>
                <w:bCs/>
                <w:color w:val="000000"/>
                <w:shd w:fill="76FF03" w:val="clear"/>
              </w:rPr>
              <w:t xml:space="preserve">La Regione Piemonte utilizza il presente intervento ANCHE ai fini del pagamento dei trascinamenti del Programma di sviluppo rurale 2014-2022, approvato con Decisione C(2015) 7456 del 28/10/2015 e s.m.i, </w:t>
            </w:r>
            <w:r>
              <w:rPr>
                <w:rStyle w:val="FootnoteReference"/>
                <w:rFonts w:eastAsia="Times New Roman" w:cs="Times New Roman"/>
                <w:b/>
                <w:bCs/>
                <w:color w:val="000000"/>
                <w:shd w:fill="76FF03" w:val="clear"/>
              </w:rPr>
              <w:footnoteReference w:id="2"/>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498"/>
              <w:gridCol w:w="454"/>
              <w:gridCol w:w="433"/>
              <w:gridCol w:w="407"/>
              <w:gridCol w:w="501"/>
              <w:gridCol w:w="405"/>
              <w:gridCol w:w="391"/>
              <w:gridCol w:w="499"/>
              <w:gridCol w:w="443"/>
              <w:gridCol w:w="416"/>
              <w:gridCol w:w="443"/>
              <w:gridCol w:w="434"/>
              <w:gridCol w:w="404"/>
              <w:gridCol w:w="500"/>
              <w:gridCol w:w="505"/>
              <w:gridCol w:w="496"/>
              <w:gridCol w:w="495"/>
              <w:gridCol w:w="504"/>
              <w:gridCol w:w="501"/>
              <w:gridCol w:w="499"/>
              <w:gridCol w:w="499"/>
              <w:gridCol w:w="480"/>
            </w:tblGrid>
            <w:tr>
              <w:trPr/>
              <w:tc>
                <w:tcPr>
                  <w:tcW w:w="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09"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Ambito di applicazione territoriale dell’intervento SRD07</w:t>
                  </w:r>
                </w:p>
              </w:tc>
            </w:tr>
            <w:tr>
              <w:trPr/>
              <w:tc>
                <w:tcPr>
                  <w:tcW w:w="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0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5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39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3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5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5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9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5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5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0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39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9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9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0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9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0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9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5" w:name="_Toc256000005"/>
      <w:r>
        <w:rPr>
          <w:rFonts w:eastAsia="Times New Roman" w:cs="Times New Roman"/>
          <w:b w:val="false"/>
          <w:i w:val="false"/>
          <w:color w:val="000000"/>
          <w:sz w:val="24"/>
        </w:rPr>
        <w:t>2 Obiettivi specifici correlati, obiettivo trasversale e obiettivi settoriali pertinenti</w:t>
      </w:r>
      <w:bookmarkEnd w:id="5"/>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dell'OBIETTIVO SPECIFICO DELLA PAC</w:t>
            </w:r>
            <w:r>
              <w:rPr>
                <w:rFonts w:eastAsia="Times New Roman" w:cs="Times New Roman"/>
                <w:b w:val="false"/>
                <w:i w:val="false"/>
                <w:color w:val="000000"/>
                <w:sz w:val="20"/>
              </w:rPr>
              <w:t xml:space="preserve"> Gli obiettivi specifici della PAC raccomandati per questo tipo di intervento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SO2 Migliorare l'orientamento al mercato e aumentare la competitività dell'azienda agricola nel breve e nel lungo periodo, anche attraverso una maggiore attenzione alla ricerca, alla tecnologia e alla digitalizzazione</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SO8 Promuovere l'occupazione, la crescita, la parità di genere, inclusa la partecipazione delle donne all'agricoltura, l'inclusione sociale e lo sviluppo locale nelle zone rurali, comprese la bioeconomia circolare e la silvicoltura sostenibile</w:t>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Heading5"/>
        <w:spacing w:before="20" w:after="20"/>
        <w:jc w:val="left"/>
        <w:rPr>
          <w:rFonts w:ascii="Times New Roman" w:hAnsi="Times New Roman" w:eastAsia="Times New Roman" w:cs="Times New Roman"/>
          <w:b w:val="false"/>
          <w:i w:val="false"/>
          <w:i w:val="false"/>
          <w:color w:val="000000"/>
          <w:sz w:val="24"/>
        </w:rPr>
      </w:pPr>
      <w:bookmarkStart w:id="6" w:name="_Toc256000006"/>
      <w:r>
        <w:rPr>
          <w:rFonts w:eastAsia="Times New Roman" w:cs="Times New Roman"/>
          <w:b w:val="false"/>
          <w:i w:val="false"/>
          <w:color w:val="000000"/>
          <w:sz w:val="24"/>
        </w:rPr>
        <w:t>3 Esigenza o esigenze affrontate mediante l'intervento</w:t>
      </w:r>
      <w:bookmarkEnd w:id="6"/>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2562"/>
        <w:gridCol w:w="2562"/>
        <w:gridCol w:w="2563"/>
        <w:gridCol w:w="2562"/>
      </w:tblGrid>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Descrizione</w:t>
            </w:r>
          </w:p>
        </w:tc>
        <w:tc>
          <w:tcPr>
            <w:tcW w:w="2563"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Definizione delle priorità a livello del piano strategico della PAC</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Affrontata nel CSP</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E3.5</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Accrescere l'attrattività dei territori</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Qualificante</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E3.6</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Innalzare il livello della qualità della vita nelle aree rurali</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Qualificante</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7" w:name="_Toc256000007"/>
      <w:r>
        <w:rPr>
          <w:rFonts w:eastAsia="Times New Roman" w:cs="Times New Roman"/>
          <w:b w:val="false"/>
          <w:i w:val="false"/>
          <w:color w:val="000000"/>
          <w:sz w:val="24"/>
        </w:rPr>
        <w:t>4 Indicatore o indicatori di risultato</w:t>
      </w:r>
      <w:bookmarkEnd w:id="7"/>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degli INDICATORI DI RISULTATO</w:t>
            </w:r>
            <w:r>
              <w:rPr>
                <w:rFonts w:eastAsia="Times New Roman" w:cs="Times New Roman"/>
                <w:b w:val="false"/>
                <w:i w:val="false"/>
                <w:color w:val="000000"/>
                <w:sz w:val="20"/>
              </w:rPr>
              <w:t xml:space="preserve"> Gli indicatori di risultato raccomandati per gli obiettivi specifici della PAC selezionati, relativi all'intervento in questione,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R.39 Numero di aziende agricole rurali, incluse le imprese della bioeconomia, create con il sostegno della PAC</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R.41 Percentuale di popolazione rurale che beneficia di un migliore accesso ai servizi e alle infrastrutture grazie al sostegno della PAC</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8" w:name="_Toc256000008"/>
      <w:r>
        <w:rPr>
          <w:rFonts w:eastAsia="Times New Roman" w:cs="Times New Roman"/>
          <w:b w:val="false"/>
          <w:i w:val="false"/>
          <w:color w:val="000000"/>
          <w:sz w:val="24"/>
        </w:rPr>
        <w:t>5 Concezione specifica, requisiti e condizioni di ammissibilità dell'intervento</w:t>
      </w:r>
      <w:bookmarkEnd w:id="8"/>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Descrivere gli obiettivi specifici e il contenuto dell'intervento compresi i destinatari specifici, i principi di selezione, i collegamenti con la normativa pertinente, la complementarità con altri interventi/serie di operazioni in entrambi i pilastri e altre informazioni pertinenti.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u w:val="single"/>
              </w:rPr>
              <w:t>Finalità e descrizione generale</w:t>
            </w:r>
          </w:p>
          <w:p>
            <w:pPr>
              <w:pStyle w:val="Normal"/>
              <w:spacing w:before="40" w:after="40"/>
              <w:jc w:val="both"/>
              <w:rPr>
                <w:rFonts w:ascii="Times New Roman" w:hAnsi="Times New Roman" w:eastAsia="Times New Roman" w:cs="Times New Roman"/>
              </w:rPr>
            </w:pPr>
            <w:r>
              <w:rPr>
                <w:rFonts w:eastAsia="Times New Roman" w:cs="Times New Roman"/>
              </w:rPr>
              <w:t>Gli investimenti nelle zone rurali non sono importanti solo per la popolazione rurale, ma per l'intera società. Chi vive nelle zone rurali dovrebbe avere le stesse opportunità delle persone che vivono nelle aree urbane. In un quadro di visione più ampia del territorio, gli agricoltori e le popolazioni rurali svolgono le proprie attività e vivono la loro vita nelle aree rurali del paese, ma allo stesso tempo anche la popolazione urbana usa i servizi rurali di base, ad esempio quando va in vacanza oppure per attività ricreative.</w:t>
            </w:r>
          </w:p>
          <w:p>
            <w:pPr>
              <w:pStyle w:val="Normal"/>
              <w:spacing w:before="40" w:after="40"/>
              <w:jc w:val="both"/>
              <w:rPr>
                <w:rFonts w:ascii="Times New Roman" w:hAnsi="Times New Roman" w:eastAsia="Times New Roman" w:cs="Times New Roman"/>
              </w:rPr>
            </w:pPr>
            <w:r>
              <w:rPr>
                <w:rFonts w:eastAsia="Times New Roman" w:cs="Times New Roman"/>
              </w:rPr>
              <w:t>L’intervento punta allo sviluppo socio-economico delle aree rurali attraverso investimenti finalizzati a realizzare, adeguare e/o ampliare le infrastrutture di base a servizio delle imprese rurali (agricole e non), delle comunità rurali nonché dell’intera società. L’esistenza di tali infrastrutture, nuove o adeguate/ampliate, ha l’obiettivo da un lato di dotare i territori di quei servizi di base imprescindibili per combattere lo spopolamento, soprattutto nelle aree più svantaggiate, e dall’altro quello di rendere maggiormente attrattive le aree rurali quali luogo di residenza, studio, lavoro e benessere psico-fisico.</w:t>
            </w:r>
          </w:p>
          <w:p>
            <w:pPr>
              <w:pStyle w:val="Normal"/>
              <w:spacing w:before="40" w:after="40"/>
              <w:jc w:val="both"/>
              <w:rPr>
                <w:rFonts w:ascii="Times New Roman" w:hAnsi="Times New Roman" w:eastAsia="Times New Roman" w:cs="Times New Roman"/>
              </w:rPr>
            </w:pPr>
            <w:r>
              <w:rPr>
                <w:rFonts w:eastAsia="Times New Roman" w:cs="Times New Roman"/>
              </w:rPr>
              <w:t>In tale contesto, le tipologie di investimento in infrastrutture che possono ricevere un sostegno dalla PAC sono quelle indicate alle seguenti azioni:</w:t>
            </w:r>
          </w:p>
          <w:p>
            <w:pPr>
              <w:pStyle w:val="Normal"/>
              <w:spacing w:before="40" w:after="40"/>
              <w:jc w:val="both"/>
              <w:rPr>
                <w:rFonts w:ascii="Times New Roman" w:hAnsi="Times New Roman" w:eastAsia="Times New Roman" w:cs="Times New Roman"/>
              </w:rPr>
            </w:pPr>
            <w:r>
              <w:rPr>
                <w:rFonts w:eastAsia="Times New Roman" w:cs="Times New Roman"/>
              </w:rPr>
              <w:t>1) reti viarie al servizio delle aree rurali;</w:t>
            </w:r>
          </w:p>
          <w:p>
            <w:pPr>
              <w:pStyle w:val="Normal"/>
              <w:spacing w:before="40" w:after="40"/>
              <w:jc w:val="both"/>
              <w:rPr>
                <w:rFonts w:ascii="Times New Roman" w:hAnsi="Times New Roman" w:eastAsia="Times New Roman" w:cs="Times New Roman"/>
              </w:rPr>
            </w:pPr>
            <w:r>
              <w:rPr>
                <w:rFonts w:eastAsia="Times New Roman" w:cs="Times New Roman"/>
              </w:rPr>
              <w:t>2) reti idriche;</w:t>
            </w:r>
          </w:p>
          <w:p>
            <w:pPr>
              <w:pStyle w:val="Normal"/>
              <w:spacing w:before="40" w:after="40"/>
              <w:jc w:val="both"/>
              <w:rPr>
                <w:rFonts w:ascii="Times New Roman" w:hAnsi="Times New Roman" w:eastAsia="Times New Roman" w:cs="Times New Roman"/>
              </w:rPr>
            </w:pPr>
            <w:r>
              <w:rPr>
                <w:rFonts w:eastAsia="Times New Roman" w:cs="Times New Roman"/>
              </w:rPr>
              <w:t>3)    reti primarie e sottoservizi;</w:t>
            </w:r>
          </w:p>
          <w:p>
            <w:pPr>
              <w:pStyle w:val="Normal"/>
              <w:spacing w:before="40" w:after="40"/>
              <w:jc w:val="both"/>
              <w:rPr>
                <w:rFonts w:ascii="Times New Roman" w:hAnsi="Times New Roman" w:eastAsia="Times New Roman" w:cs="Times New Roman"/>
              </w:rPr>
            </w:pPr>
            <w:r>
              <w:rPr>
                <w:rFonts w:eastAsia="Times New Roman" w:cs="Times New Roman"/>
              </w:rPr>
              <w:t>4)     infrastrutture turistiche;</w:t>
            </w:r>
          </w:p>
          <w:p>
            <w:pPr>
              <w:pStyle w:val="Normal"/>
              <w:spacing w:before="40" w:after="40"/>
              <w:jc w:val="both"/>
              <w:rPr>
                <w:rFonts w:ascii="Times New Roman" w:hAnsi="Times New Roman" w:eastAsia="Times New Roman" w:cs="Times New Roman"/>
              </w:rPr>
            </w:pPr>
            <w:r>
              <w:rPr>
                <w:rFonts w:eastAsia="Times New Roman" w:cs="Times New Roman"/>
              </w:rPr>
              <w:t>5)     infrastrutture ricreative;</w:t>
            </w:r>
          </w:p>
          <w:p>
            <w:pPr>
              <w:pStyle w:val="Normal"/>
              <w:spacing w:before="40" w:after="40"/>
              <w:jc w:val="both"/>
              <w:rPr>
                <w:rFonts w:ascii="Times New Roman" w:hAnsi="Times New Roman" w:eastAsia="Times New Roman" w:cs="Times New Roman"/>
              </w:rPr>
            </w:pPr>
            <w:r>
              <w:rPr>
                <w:rFonts w:eastAsia="Times New Roman" w:cs="Times New Roman"/>
              </w:rPr>
              <w:t>6)     infrastrutture informatiche e servizi digitali;</w:t>
            </w:r>
          </w:p>
          <w:p>
            <w:pPr>
              <w:pStyle w:val="Normal"/>
              <w:spacing w:before="40" w:after="40"/>
              <w:jc w:val="both"/>
              <w:rPr>
                <w:rFonts w:ascii="Times New Roman" w:hAnsi="Times New Roman" w:eastAsia="Times New Roman" w:cs="Times New Roman"/>
              </w:rPr>
            </w:pPr>
            <w:r>
              <w:rPr>
                <w:rFonts w:eastAsia="Times New Roman" w:cs="Times New Roman"/>
              </w:rPr>
              <w:t>7)     infrastrutture irrigue extra-aziendali che comportano un aumento netto della superficie irrigata.</w:t>
            </w:r>
          </w:p>
          <w:p>
            <w:pPr>
              <w:pStyle w:val="Normal"/>
              <w:spacing w:before="40" w:after="40"/>
              <w:jc w:val="both"/>
              <w:rPr>
                <w:rFonts w:ascii="Times New Roman" w:hAnsi="Times New Roman" w:eastAsia="Times New Roman" w:cs="Times New Roman"/>
              </w:rPr>
            </w:pPr>
            <w:r>
              <w:rPr>
                <w:rFonts w:eastAsia="Times New Roman" w:cs="Times New Roman"/>
              </w:rPr>
              <w:t>Gli investimenti di cui all’Azione 1) riguardano il sostegno alla realizzazione, adeguamento e ampliamento della viabilità a servizio delle aree rurali e delle aziende agricole con l’obiettivo di rendere maggiormente fruibili le aree interessate dagli interventi, anche con riguardo alla messa in sicurezza del territorio.</w:t>
            </w:r>
          </w:p>
          <w:p>
            <w:pPr>
              <w:pStyle w:val="Normal"/>
              <w:spacing w:before="40" w:after="40"/>
              <w:jc w:val="both"/>
              <w:rPr>
                <w:rFonts w:ascii="Times New Roman" w:hAnsi="Times New Roman" w:eastAsia="Times New Roman" w:cs="Times New Roman"/>
              </w:rPr>
            </w:pPr>
            <w:r>
              <w:rPr>
                <w:rFonts w:eastAsia="Times New Roman" w:cs="Times New Roman"/>
              </w:rPr>
              <w:t>Gli investimenti di cui all’Azione 2) puntano al miglioramento generale delle infrastrutture di distribuzione dell’acqua potabile (acquedotti), alla razionalizzazione delle reti per far fronte alle emergenze idriche nonché al miglioramento delle condizioni igienico-sanitarie (fognature) laddove persistono carenze strutturali. Per la Regione Lombardia l’Azione 2) riguarda in particolare il sostegno per l’adeguamento, la ristrutturazione e/o la realizzazione di infrastrutture di approvvigionamento idrico al servizio delle malghe.</w:t>
            </w:r>
          </w:p>
          <w:p>
            <w:pPr>
              <w:pStyle w:val="Normal"/>
              <w:spacing w:before="40" w:after="40"/>
              <w:jc w:val="both"/>
              <w:rPr>
                <w:rFonts w:ascii="Times New Roman" w:hAnsi="Times New Roman" w:eastAsia="Times New Roman" w:cs="Times New Roman"/>
              </w:rPr>
            </w:pPr>
            <w:r>
              <w:rPr>
                <w:rFonts w:eastAsia="Times New Roman" w:cs="Times New Roman"/>
              </w:rPr>
              <w:t>Gli investimenti di cui all’Azione 3) intendono sopperire alla carenza di quei servizi essenziali per le aree rurali e colmare il gap infrastrutturale con gli ambiti urbani. In tal senso saranno finanziate la realizzazione, l’adeguamento e l’ampliamento delle reti di distribuzione dell’energia elettrica, del gas naturale, dell’illuminazione pubblica, le infrastrutture telefoniche nonché le infrastrutture locali in banda ultra larga. Il rifacimento o lo spostamento dei sottoservizi rientra tra gli investimenti della presente azione, anche e soprattutto in sinergia con le altre azioni sostenute.</w:t>
            </w:r>
          </w:p>
          <w:p>
            <w:pPr>
              <w:pStyle w:val="Normal"/>
              <w:spacing w:before="40" w:after="40"/>
              <w:rPr>
                <w:rFonts w:ascii="Times New Roman" w:hAnsi="Times New Roman" w:eastAsia="Times New Roman" w:cs="Times New Roman"/>
              </w:rPr>
            </w:pPr>
            <w:r>
              <w:rPr>
                <w:rFonts w:eastAsia="Times New Roman" w:cs="Times New Roman"/>
              </w:rPr>
              <w:t>Gli investimenti di cui all’Azione 4) hanno la finalità di migliorare la fruizione turistica delle aree rurali.</w:t>
            </w:r>
          </w:p>
          <w:p>
            <w:pPr>
              <w:pStyle w:val="Normal"/>
              <w:spacing w:before="40" w:after="40"/>
              <w:jc w:val="both"/>
              <w:rPr>
                <w:rFonts w:ascii="Times New Roman" w:hAnsi="Times New Roman" w:eastAsia="Times New Roman" w:cs="Times New Roman"/>
              </w:rPr>
            </w:pPr>
            <w:r>
              <w:rPr>
                <w:rFonts w:ascii="Courier New" w:hAnsi="Courier New" w:eastAsia="Courier New" w:cs="Courier New"/>
                <w:color w:val="000000"/>
              </w:rPr>
              <w:t>﻿</w:t>
            </w:r>
            <w:r>
              <w:rPr>
                <w:rFonts w:eastAsia="Times New Roman" w:cs="Times New Roman"/>
              </w:rPr>
              <w:t>L’azione intende aumentare l’attrattività dei territori oggetto di intervento mettendone in risalto le caratteristiche attraverso un’adeguata dotazione di infrastrutture.</w:t>
            </w:r>
          </w:p>
          <w:p>
            <w:pPr>
              <w:pStyle w:val="Normal"/>
              <w:spacing w:before="40" w:after="40"/>
              <w:jc w:val="both"/>
              <w:rPr>
                <w:rFonts w:ascii="Times New Roman" w:hAnsi="Times New Roman" w:eastAsia="Times New Roman" w:cs="Times New Roman"/>
              </w:rPr>
            </w:pPr>
            <w:r>
              <w:rPr>
                <w:rFonts w:eastAsia="Times New Roman" w:cs="Times New Roman"/>
              </w:rPr>
              <w:t>Gi investimenti di cui all’Azione 5) sostengono tutte quelle infrastrutture di tipo ricreativo (sportive, culturali etc…) a servizio degli abitanti delle aree interessate dagli interventi, ma anche come volano per attività svolte da persone non residenti che possono usufruire di tali infrastrutture.</w:t>
            </w:r>
          </w:p>
          <w:p>
            <w:pPr>
              <w:pStyle w:val="Normal"/>
              <w:spacing w:before="40" w:after="40"/>
              <w:jc w:val="both"/>
              <w:rPr>
                <w:rFonts w:ascii="Times New Roman" w:hAnsi="Times New Roman" w:eastAsia="Times New Roman" w:cs="Times New Roman"/>
              </w:rPr>
            </w:pPr>
            <w:r>
              <w:rPr>
                <w:rFonts w:eastAsia="Times New Roman" w:cs="Times New Roman"/>
              </w:rPr>
              <w:t>Gli investimenti di cui all’Azione 6) puntano al miglioramento della dotazione di infrastrutture informatiche per i territori rurali, non solo in termini fisici (ad esempio i sistemi di TLC locali o le reti di accesso) ma anche in termini “immateriali” quali piattaforme informatiche per la rilevazione e la gestione di banche dati e servizi digitali funzionali alle comunità e alle attività in ambito rurale.</w:t>
            </w:r>
          </w:p>
          <w:p>
            <w:pPr>
              <w:pStyle w:val="Normal"/>
              <w:spacing w:before="40" w:after="40"/>
              <w:jc w:val="both"/>
              <w:rPr>
                <w:rFonts w:ascii="Times New Roman" w:hAnsi="Times New Roman" w:eastAsia="Times New Roman" w:cs="Times New Roman"/>
              </w:rPr>
            </w:pPr>
            <w:r>
              <w:rPr>
                <w:rFonts w:eastAsia="Times New Roman" w:cs="Times New Roman"/>
              </w:rPr>
              <w:t>Gli investimenti di cui all’Azione 7) riguardano il sostegno alla modernizzazione e allo sviluppo delle infrastrutture extra aziendali per l’ irrigazione che comportano un aumento netto della superficie irrigata, tenuto conto dell'obiettivo dell'Unione di conseguire o mantenere uno stato buono dei corpi idrici e della necessità che gli investimenti siano in linea con tale obiettivo ovvero conseguimento o mantenimento di un buono stato dei corpi idrici associati, in modo che l'utilizzo delle acque in agricoltura non ne pregiudichi l’attuazione.</w:t>
            </w:r>
          </w:p>
          <w:p>
            <w:pPr>
              <w:pStyle w:val="Normal"/>
              <w:spacing w:before="40" w:after="40"/>
              <w:jc w:val="both"/>
              <w:rPr>
                <w:rFonts w:ascii="Times New Roman" w:hAnsi="Times New Roman" w:eastAsia="Times New Roman" w:cs="Times New Roman"/>
              </w:rPr>
            </w:pPr>
            <w:r>
              <w:rPr>
                <w:rFonts w:eastAsia="Times New Roman" w:cs="Times New Roman"/>
              </w:rPr>
              <w:t>Si riporta di seguito il dettaglio delle scelte regionali relativamente alle azioni per le quali si intende concedere il sostegno.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712"/>
              <w:gridCol w:w="722"/>
              <w:gridCol w:w="729"/>
              <w:gridCol w:w="722"/>
              <w:gridCol w:w="721"/>
              <w:gridCol w:w="714"/>
              <w:gridCol w:w="722"/>
              <w:gridCol w:w="723"/>
              <w:gridCol w:w="725"/>
              <w:gridCol w:w="728"/>
              <w:gridCol w:w="722"/>
              <w:gridCol w:w="722"/>
              <w:gridCol w:w="714"/>
              <w:gridCol w:w="722"/>
              <w:gridCol w:w="112"/>
            </w:tblGrid>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386" w:type="dxa"/>
                  <w:gridSpan w:val="13"/>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Azioni ammissibili nell’ambito dell’intervento SRD07</w:t>
                  </w:r>
                </w:p>
              </w:tc>
              <w:tc>
                <w:tcPr>
                  <w:tcW w:w="112"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i/>
                      <w:iCs/>
                      <w:caps w:val="false"/>
                      <w:smallCaps w:val="false"/>
                      <w:color w:val="000000"/>
                    </w:rPr>
                  </w:pPr>
                  <w:r>
                    <w:rPr>
                      <w:rFonts w:eastAsia="Times New Roman" w:cs="Times New Roman"/>
                      <w:b w:val="false"/>
                      <w:bCs w:val="false"/>
                      <w:i/>
                      <w:iCs/>
                      <w:caps w:val="false"/>
                      <w:smallCaps w:val="false"/>
                      <w:color w:val="000000"/>
                      <w:sz w:val="20"/>
                    </w:rPr>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 1</w:t>
                  </w:r>
                  <w:r>
                    <w:rPr>
                      <w:rFonts w:eastAsia="Times New Roman" w:cs="Times New Roman"/>
                      <w:b w:val="false"/>
                      <w:bCs w:val="false"/>
                      <w:i w:val="false"/>
                      <w:iCs w:val="false"/>
                      <w:caps w:val="false"/>
                      <w:smallCaps w:val="false"/>
                      <w:color w:val="000000"/>
                      <w:kern w:val="0"/>
                      <w:lang w:val="en-US" w:eastAsia="en-US" w:bidi="ar-SA"/>
                    </w:rPr>
                    <w:t xml:space="preserve"> reti viarie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Az.2 </w:t>
                  </w:r>
                  <w:r>
                    <w:rPr>
                      <w:rFonts w:eastAsia="Times New Roman" w:cs="Times New Roman"/>
                      <w:b w:val="false"/>
                      <w:bCs w:val="false"/>
                      <w:i w:val="false"/>
                      <w:iCs w:val="false"/>
                      <w:caps w:val="false"/>
                      <w:smallCaps w:val="false"/>
                      <w:color w:val="000000"/>
                      <w:kern w:val="0"/>
                      <w:lang w:val="en-US" w:eastAsia="en-US" w:bidi="ar-SA"/>
                    </w:rPr>
                    <w:t>reti idriche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Az.3 </w:t>
                  </w:r>
                  <w:r>
                    <w:rPr>
                      <w:rFonts w:eastAsia="Times New Roman" w:cs="Times New Roman"/>
                      <w:b w:val="false"/>
                      <w:bCs w:val="false"/>
                      <w:i w:val="false"/>
                      <w:iCs w:val="false"/>
                      <w:caps w:val="false"/>
                      <w:smallCaps w:val="false"/>
                      <w:color w:val="000000"/>
                      <w:kern w:val="0"/>
                      <w:lang w:val="en-US" w:eastAsia="en-US" w:bidi="ar-SA"/>
                    </w:rPr>
                    <w:t>reti primarie e sottoservizi</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Az.4</w:t>
                  </w:r>
                  <w:r>
                    <w:rPr>
                      <w:rFonts w:eastAsia="Times New Roman" w:cs="Times New Roman"/>
                      <w:b w:val="false"/>
                      <w:bCs w:val="false"/>
                      <w:i w:val="false"/>
                      <w:iCs w:val="false"/>
                      <w:caps w:val="false"/>
                      <w:smallCaps w:val="false"/>
                      <w:color w:val="000000"/>
                      <w:kern w:val="0"/>
                      <w:lang w:val="en-US" w:eastAsia="en-US" w:bidi="ar-SA"/>
                    </w:rPr>
                    <w:t xml:space="preserve"> infrastrutture turistiche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Az.5 </w:t>
                  </w:r>
                  <w:r>
                    <w:rPr>
                      <w:rFonts w:eastAsia="Times New Roman" w:cs="Times New Roman"/>
                      <w:b w:val="false"/>
                      <w:bCs w:val="false"/>
                      <w:i w:val="false"/>
                      <w:iCs w:val="false"/>
                      <w:caps w:val="false"/>
                      <w:smallCaps w:val="false"/>
                      <w:color w:val="000000"/>
                      <w:kern w:val="0"/>
                      <w:lang w:val="en-US" w:eastAsia="en-US" w:bidi="ar-SA"/>
                    </w:rPr>
                    <w:t>infrastrutture ricreative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kern w:val="0"/>
                      <w:highlight w:val="none"/>
                      <w:shd w:fill="76FF03" w:val="clear"/>
                      <w:lang w:val="en-US" w:eastAsia="en-US" w:bidi="ar-SA"/>
                    </w:rPr>
                  </w:pPr>
                  <w:r>
                    <w:rPr>
                      <w:rFonts w:eastAsia="Times New Roman" w:cs="Times New Roman"/>
                      <w:b w:val="false"/>
                      <w:bCs w:val="false"/>
                      <w:i w:val="false"/>
                      <w:iCs w:val="false"/>
                      <w:caps w:val="false"/>
                      <w:smallCaps w:val="false"/>
                      <w:color w:val="000000"/>
                      <w:kern w:val="0"/>
                      <w:shd w:fill="76FF03" w:val="clear"/>
                      <w:lang w:val="en-US" w:eastAsia="en-US" w:bidi="ar-SA"/>
                    </w:rPr>
                    <w:t xml:space="preserve"> </w:t>
                  </w:r>
                  <w:r>
                    <w:rPr>
                      <w:rFonts w:eastAsia="Times New Roman" w:cs="Times New Roman"/>
                      <w:b w:val="false"/>
                      <w:bCs w:val="false"/>
                      <w:i w:val="false"/>
                      <w:iCs w:val="false"/>
                      <w:caps w:val="false"/>
                      <w:smallCaps w:val="false"/>
                      <w:color w:val="000000"/>
                      <w:kern w:val="0"/>
                      <w:shd w:fill="76FF03" w:val="clear"/>
                      <w:lang w:val="en-US" w:eastAsia="en-US" w:bidi="ar-SA"/>
                    </w:rPr>
                    <w:t xml:space="preserve">X </w:t>
                  </w:r>
                  <w:r>
                    <w:rPr>
                      <w:rFonts w:eastAsia="Times New Roman" w:cs="Times New Roman"/>
                      <w:b w:val="false"/>
                      <w:bCs w:val="false"/>
                      <w:i w:val="false"/>
                      <w:iCs w:val="false"/>
                      <w:caps w:val="false"/>
                      <w:smallCaps w:val="false"/>
                      <w:color w:val="000000"/>
                      <w:kern w:val="0"/>
                      <w:sz w:val="20"/>
                      <w:szCs w:val="20"/>
                      <w:shd w:fill="76FF03" w:val="clear"/>
                      <w:lang w:val="en-US" w:eastAsia="en-US" w:bidi="ar-SA"/>
                    </w:rPr>
                    <w:t>(solo per trascinamenti M7.4.1 del PSR14-22)</w:t>
                  </w:r>
                  <w:r>
                    <w:rPr>
                      <w:rStyle w:val="FootnoteReference"/>
                      <w:rFonts w:eastAsia="Times New Roman" w:cs="Times New Roman"/>
                      <w:b w:val="false"/>
                      <w:bCs w:val="false"/>
                      <w:i w:val="false"/>
                      <w:iCs w:val="false"/>
                      <w:caps w:val="false"/>
                      <w:smallCaps w:val="false"/>
                      <w:color w:val="000000"/>
                      <w:kern w:val="0"/>
                      <w:shd w:fill="76FF03" w:val="clear"/>
                      <w:lang w:val="en-US" w:eastAsia="en-US" w:bidi="ar-SA"/>
                    </w:rPr>
                    <w:footnoteReference w:id="3"/>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Az.6 </w:t>
                  </w:r>
                  <w:r>
                    <w:rPr>
                      <w:rFonts w:eastAsia="Times New Roman" w:cs="Times New Roman"/>
                      <w:b w:val="false"/>
                      <w:bCs w:val="false"/>
                      <w:i w:val="false"/>
                      <w:iCs w:val="false"/>
                      <w:caps w:val="false"/>
                      <w:smallCaps w:val="false"/>
                      <w:color w:val="000000"/>
                      <w:kern w:val="0"/>
                      <w:lang w:val="en-US" w:eastAsia="en-US" w:bidi="ar-SA"/>
                    </w:rPr>
                    <w:t>infrastrutture informatiche e servizi digitali</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Az.7 </w:t>
                  </w:r>
                  <w:r>
                    <w:rPr>
                      <w:rFonts w:eastAsia="Times New Roman" w:cs="Times New Roman"/>
                      <w:b w:val="false"/>
                      <w:bCs w:val="false"/>
                      <w:i w:val="false"/>
                      <w:iCs w:val="false"/>
                      <w:caps w:val="false"/>
                      <w:smallCaps w:val="false"/>
                      <w:color w:val="000000"/>
                      <w:kern w:val="0"/>
                      <w:lang w:val="en-US" w:eastAsia="en-US" w:bidi="ar-SA"/>
                    </w:rPr>
                    <w:t>infrastrutture irrigue extra-aziendali con aumento netto sup. irrigata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La regione Lombardia intende attivare attraverso avviso pubblico regionale l'azione 2 mentre attraverso le strategie di sviluppo locale "Leader" (SRG06) è possibile attivare tutte le azioni previste dall'intervento in quanto di forte interesse per i territori rurali.</w:t>
            </w:r>
          </w:p>
          <w:p>
            <w:pPr>
              <w:pStyle w:val="Normal"/>
              <w:spacing w:before="40" w:after="40"/>
              <w:jc w:val="both"/>
              <w:rPr>
                <w:rFonts w:ascii="Times New Roman" w:hAnsi="Times New Roman" w:eastAsia="Times New Roman" w:cs="Times New Roman"/>
              </w:rPr>
            </w:pPr>
            <w:r>
              <w:rPr>
                <w:rFonts w:eastAsia="Times New Roman" w:cs="Times New Roman"/>
              </w:rPr>
              <w:t xml:space="preserve">Gli investimenti contemplati nella presente scheda di intervento afferiscono ad </w:t>
            </w:r>
            <w:r>
              <w:rPr>
                <w:rFonts w:eastAsia="Times New Roman" w:cs="Times New Roman"/>
                <w:b/>
                <w:bCs/>
              </w:rPr>
              <w:t>infrastrutture di piccola scala ovvero infrastrutture per le quali l’investimento totale del progetto non supera la soglia finanziaria pari a 5.000.000 di euro</w:t>
            </w:r>
            <w:r>
              <w:rPr>
                <w:rFonts w:eastAsia="Times New Roman" w:cs="Times New Roman"/>
              </w:rPr>
              <w:t>. Laddove gli investimenti superino la soglia finanziaria di 5.000.000 di euro l’infrastruttura si definisce di larga scala.</w:t>
            </w:r>
          </w:p>
          <w:p>
            <w:pPr>
              <w:pStyle w:val="Normal"/>
              <w:spacing w:before="40" w:after="40"/>
              <w:jc w:val="both"/>
              <w:rPr>
                <w:rFonts w:ascii="Times New Roman" w:hAnsi="Times New Roman" w:eastAsia="Times New Roman" w:cs="Times New Roman"/>
              </w:rPr>
            </w:pPr>
            <w:r>
              <w:rPr>
                <w:rFonts w:eastAsia="Times New Roman" w:cs="Times New Roman"/>
              </w:rPr>
              <w:t>Gli investimenti in infrastrutture irrigue extra-aziendali che comportano un aumento netto della superficie irrigata di cui all’</w:t>
            </w:r>
            <w:r>
              <w:rPr>
                <w:rFonts w:eastAsia="Times New Roman" w:cs="Times New Roman"/>
                <w:b/>
                <w:bCs/>
              </w:rPr>
              <w:t>azione 7)</w:t>
            </w:r>
            <w:r>
              <w:rPr>
                <w:rFonts w:eastAsia="Times New Roman" w:cs="Times New Roman"/>
              </w:rPr>
              <w:t xml:space="preserve">, sulla base di criteri storici di finanziamento di infrastrutture irrigue collettive in capo agli enti irrigui con vari piani e programmi di finanziamento nazionali e regionali (compresa la programmazione 2014-2020) e del parco progetti presente nella banca dati DANIA, </w:t>
            </w:r>
            <w:r>
              <w:rPr>
                <w:rFonts w:eastAsia="Times New Roman" w:cs="Times New Roman"/>
                <w:b/>
                <w:bCs/>
              </w:rPr>
              <w:t>si intendono di larga scala laddove l’importo del progetto per il quale è richiesto il finanziamento è superiore a 20.000.000 di euro</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Gli investimenti in infrastrutture di larga scala sono ammissibili solo se compresi nelle strategie di sviluppo locale di tipo partecipativo di cui all’articolo 32 del regolamento (UE) 2021/1060 ad eccezione degli investimenti nella banda larga.</w:t>
            </w:r>
          </w:p>
          <w:p>
            <w:pPr>
              <w:pStyle w:val="Normal"/>
              <w:spacing w:before="40" w:after="40"/>
              <w:jc w:val="both"/>
              <w:rPr>
                <w:rFonts w:ascii="Times New Roman" w:hAnsi="Times New Roman" w:eastAsia="Times New Roman" w:cs="Times New Roman"/>
              </w:rPr>
            </w:pPr>
            <w:r>
              <w:rPr>
                <w:rFonts w:eastAsia="Times New Roman" w:cs="Times New Roman"/>
                <w:i/>
                <w:iCs/>
                <w:color w:val="000000"/>
                <w:shd w:fill="FFFFFF" w:val="clear"/>
              </w:rPr>
              <w:t>Campania</w:t>
            </w:r>
            <w:r>
              <w:rPr>
                <w:rFonts w:eastAsia="Times New Roman" w:cs="Times New Roman"/>
                <w:i/>
                <w:iCs/>
                <w:color w:val="000000"/>
              </w:rPr>
              <w:t>: L’azione viene attivata esclusivamente per garantire le spese in transizione relative alla misura 4.3.2 del PSR Campania 2014/2022</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Collegamento con le esigenze e rilievo strategico</w:t>
            </w:r>
          </w:p>
          <w:p>
            <w:pPr>
              <w:pStyle w:val="Normal"/>
              <w:spacing w:before="40" w:after="40"/>
              <w:jc w:val="both"/>
              <w:rPr>
                <w:rFonts w:ascii="Times New Roman" w:hAnsi="Times New Roman" w:eastAsia="Times New Roman" w:cs="Times New Roman"/>
              </w:rPr>
            </w:pPr>
            <w:r>
              <w:rPr>
                <w:rFonts w:eastAsia="Times New Roman" w:cs="Times New Roman"/>
              </w:rPr>
              <w:t>Tutte le azioni rispondono ai fabbisogni di intervento delineati nell’esigenza 3.6 “</w:t>
            </w:r>
            <w:r>
              <w:rPr>
                <w:rFonts w:eastAsia="Times New Roman" w:cs="Times New Roman"/>
                <w:i/>
                <w:iCs/>
              </w:rPr>
              <w:t>Innalzare il livello della qualità della vita nelle aree rurali attraverso il miglioramento dei processi di inclusione sociale, della qualità e dell'accessibilità delle infrastrutture e dei servizi, anche digitali, alla popolazione ed alle imprese, in modo da porre un freno allo spopolamento e sostenere l'imprenditorialità, anche rafforzando il tessuto sociale</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Le azioni 4) e 5) contribuiscono a colmare i fabbisogni dell’esigenza 3.5 “</w:t>
            </w:r>
            <w:r>
              <w:rPr>
                <w:rFonts w:eastAsia="Times New Roman" w:cs="Times New Roman"/>
                <w:i/>
                <w:iCs/>
              </w:rPr>
              <w:t>Accrescere l'attrattività dei territori, anche marginali, e favorire il turismo, soprattutto sostenibile, attraverso la riqualificazione e/o valorizzazione del loro patrimonio agro-forestale e naturale, storico-culturale e architettonico, puntando su un'offerta turistica rurale integrata</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Inoltre, l’azione 7) contribuisce anche al raggiungimento degli obiettivi fissati dall’esigenza 1.5 “</w:t>
            </w:r>
            <w:r>
              <w:rPr>
                <w:rFonts w:eastAsia="Times New Roman" w:cs="Times New Roman"/>
                <w:i/>
                <w:iCs/>
              </w:rPr>
              <w:t>Rafforzare la qualità e l’accessibilità alle reti di infrastrutture, materiali e digitali, a servizio delle aziende agricole, agroalimentari e forestali</w:t>
            </w:r>
            <w:r>
              <w:rPr>
                <w:rFonts w:eastAsia="Times New Roman" w:cs="Times New Roman"/>
              </w:rPr>
              <w:t>” data la valenza per accrescere l’infrastrutturazione irrigua di aree attualmente non irrigate.</w:t>
            </w:r>
          </w:p>
          <w:p>
            <w:pPr>
              <w:pStyle w:val="Normal"/>
              <w:spacing w:before="40" w:after="40"/>
              <w:jc w:val="both"/>
              <w:rPr>
                <w:rFonts w:ascii="Times New Roman" w:hAnsi="Times New Roman" w:eastAsia="Times New Roman" w:cs="Times New Roman"/>
              </w:rPr>
            </w:pPr>
            <w:r>
              <w:rPr>
                <w:rFonts w:eastAsia="Times New Roman" w:cs="Times New Roman"/>
              </w:rPr>
              <w:t>L’analisi evidenzia un più marcato fabbisogno di intervento per le aree di collina e montagna per le azioni diverse da quella relativa alle infrastrutture irrigue. Tale collegamento, letto anche in relazione al complesso delle esigenze del Piano, predispone il presente intervento ad assumere un ruolo di accompagnamento sostanziale nel panorama complessivo degli interventi da attivare in favore dello sviluppo nei servizi di base delle aree rurali.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Collegamento con i risultati</w:t>
            </w:r>
          </w:p>
          <w:p>
            <w:pPr>
              <w:pStyle w:val="Normal"/>
              <w:spacing w:before="40" w:after="40"/>
              <w:jc w:val="both"/>
              <w:rPr>
                <w:rFonts w:ascii="Times New Roman" w:hAnsi="Times New Roman" w:eastAsia="Times New Roman" w:cs="Times New Roman"/>
              </w:rPr>
            </w:pPr>
            <w:r>
              <w:rPr>
                <w:rFonts w:eastAsia="Times New Roman" w:cs="Times New Roman"/>
              </w:rPr>
              <w:t>Tutte le azioni del presente intervento, ad esclusione dell’Azione 7), concorrono direttamente e significativamente a perseguire i risultati di cui all’indicatore R41 in quanto la popolazione rurale beneficerà di un migliore accesso ai servizi e alle infrastrutture grazie al sostegno della PAC.</w:t>
            </w:r>
          </w:p>
          <w:p>
            <w:pPr>
              <w:pStyle w:val="Normal"/>
              <w:spacing w:before="40" w:after="40"/>
              <w:jc w:val="both"/>
              <w:rPr>
                <w:rFonts w:ascii="Times New Roman" w:hAnsi="Times New Roman" w:eastAsia="Times New Roman" w:cs="Times New Roman"/>
              </w:rPr>
            </w:pPr>
            <w:r>
              <w:rPr>
                <w:rFonts w:eastAsia="Times New Roman" w:cs="Times New Roman"/>
              </w:rPr>
              <w:t>L’Azione 7) “</w:t>
            </w:r>
            <w:r>
              <w:rPr>
                <w:rFonts w:eastAsia="Times New Roman" w:cs="Times New Roman"/>
                <w:i/>
                <w:iCs/>
              </w:rPr>
              <w:t>Infrastrutture irrigue extra-aziendali che comportano una aumento netto della superficie irrigata”</w:t>
            </w:r>
            <w:r>
              <w:rPr>
                <w:rFonts w:eastAsia="Times New Roman" w:cs="Times New Roman"/>
              </w:rPr>
              <w:t xml:space="preserve"> concorre direttamente e significativamente al raggiungimento degli obiettivi di cui all’indicatore R39 trattandosi di investimenti che, nel rispetto dell’art. 74 del Reg. PSP, aumentano il potenziale irriguo e offrono l’opportunità di irrigare nuove superfici.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Collegamento con altri interventi</w:t>
            </w:r>
          </w:p>
          <w:p>
            <w:pPr>
              <w:pStyle w:val="Normal"/>
              <w:spacing w:before="40" w:after="40"/>
              <w:jc w:val="both"/>
              <w:rPr>
                <w:rFonts w:ascii="Times New Roman" w:hAnsi="Times New Roman" w:eastAsia="Times New Roman" w:cs="Times New Roman"/>
              </w:rPr>
            </w:pPr>
            <w:r>
              <w:rPr>
                <w:rFonts w:eastAsia="Times New Roman" w:cs="Times New Roman"/>
                <w:color w:val="000000"/>
              </w:rPr>
              <w:t>Gli investimenti supportati attraverso il presente intervento si collegano, in modo sinergico, agli altri interventi di investimento destinati alle imprese (agricole e non) in aree rurali (SRD01, SRD03), nonché ad altri interventi con ricadute positive sulla popolazione rurale (SRD09, SRD14), sia sotto il profilo del miglioramento complessivo della dotazione di servizi di base in tali aree, sia al fine di ridurre il divario infrastrutturale tra le aree rurali e le aree urbane in un'ottica di sviluppo complessivamente più equo dell’intera società.</w:t>
            </w:r>
          </w:p>
          <w:p>
            <w:pPr>
              <w:pStyle w:val="Normal"/>
              <w:spacing w:before="40" w:after="40"/>
              <w:jc w:val="both"/>
              <w:rPr>
                <w:rFonts w:ascii="Times New Roman" w:hAnsi="Times New Roman" w:eastAsia="Times New Roman" w:cs="Times New Roman"/>
              </w:rPr>
            </w:pPr>
            <w:r>
              <w:rPr>
                <w:rFonts w:eastAsia="Times New Roman" w:cs="Times New Roman"/>
                <w:color w:val="000000"/>
              </w:rPr>
              <w:t>Gli investimenti di cui all’Azione 7) avranno un ruolo sinergico per lo sviluppo degli investimenti irrigui extra-aziendali con finalità ambientali di cui all’intervento SRD08, degli investimenti con finalità produttive di cui all’intervento SRD02 e degli investimenti non produttivi agricoli con finalità ambientale di cui all’intervento SRD04.</w:t>
            </w:r>
          </w:p>
          <w:p>
            <w:pPr>
              <w:pStyle w:val="Normal"/>
              <w:spacing w:before="40" w:after="40"/>
              <w:jc w:val="both"/>
              <w:rPr>
                <w:rFonts w:ascii="Times New Roman" w:hAnsi="Times New Roman" w:eastAsia="Times New Roman" w:cs="Times New Roman"/>
              </w:rPr>
            </w:pPr>
            <w:r>
              <w:rPr>
                <w:rFonts w:eastAsia="Times New Roman" w:cs="Times New Roman"/>
                <w:color w:val="000000"/>
              </w:rPr>
              <w:t>Il presente intervento potrà essere combinato con altri interventi previsti dal Piano, come ad esempio le strategie di sviluppo locale di cui all'approccio LEADER (SRG06, SRG07) nelle quali gli investimenti in infrastrutture possono avere una ricaduta proporzionale al territorio interessato, maggiormente collegata alle esigenze di sviluppo locale. Anche la progettazione integrata territoriale (es. Strategia Nazionale Aree Interne) potrà intervenire a rendere maggiormente coerente ed efficace l’attuazione degli investimenti in infrastrutture del Piano stesso.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u w:val="single" w:color="000000"/>
              </w:rPr>
              <w:t>Principi di selezione</w:t>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prevede l’utilizzo di criteri di selezione delle operazioni ai sensi dell’art. 79 del Regolamento SPR. Tali criteri saranno stabiliti dalle Autorità di Gestione regionali, previa consultazione dei Comitati di Sorveglianza regionali, ciascuna per il proprio ambito di competenza territoriale.</w:t>
            </w:r>
          </w:p>
          <w:p>
            <w:pPr>
              <w:pStyle w:val="Normal"/>
              <w:spacing w:before="40" w:after="40"/>
              <w:jc w:val="both"/>
              <w:rPr>
                <w:rFonts w:ascii="Times New Roman" w:hAnsi="Times New Roman" w:eastAsia="Times New Roman" w:cs="Times New Roman"/>
              </w:rPr>
            </w:pPr>
            <w:r>
              <w:rPr>
                <w:rFonts w:eastAsia="Times New Roman" w:cs="Times New Roman"/>
                <w:color w:val="000000"/>
              </w:rPr>
              <w:t>Gli stessi criteri di selezione dovranno essere definiti in modo da garantire la parità di trattamento dei richiedenti, un migliore utilizzo delle risorse finanziarie e l'orientamento del sostegno in conformità con gli obiettivi dell’intervento.</w:t>
            </w:r>
          </w:p>
          <w:p>
            <w:pPr>
              <w:pStyle w:val="Normal"/>
              <w:spacing w:before="40" w:after="40"/>
              <w:jc w:val="both"/>
              <w:rPr>
                <w:rFonts w:ascii="Times New Roman" w:hAnsi="Times New Roman" w:eastAsia="Times New Roman" w:cs="Times New Roman"/>
              </w:rPr>
            </w:pPr>
            <w:r>
              <w:rPr>
                <w:rFonts w:eastAsia="Times New Roman" w:cs="Times New Roman"/>
                <w:color w:val="000000"/>
              </w:rPr>
              <w:t>Attraverso l’attribuzione di determinati punteggi connessi ai criteri di selezione, le Autorità di Gestione Regionali definiscono inoltre graduatorie atte ad individuare le proposte progettuali ammissibili. Allo scopo di definire una maggiore qualità progettuale, le Autorità di Gestione Regionali stabiliscono altresì punteggi minimi al di sotto dei quali le proposte dai richiedenti non potranno comunque essere ammissibili.</w:t>
            </w:r>
          </w:p>
          <w:p>
            <w:pPr>
              <w:pStyle w:val="Normal"/>
              <w:spacing w:before="40" w:after="40"/>
              <w:jc w:val="both"/>
              <w:rPr>
                <w:rFonts w:ascii="Times New Roman" w:hAnsi="Times New Roman" w:eastAsia="Times New Roman" w:cs="Times New Roman"/>
              </w:rPr>
            </w:pPr>
            <w:r>
              <w:rPr>
                <w:rFonts w:eastAsia="Times New Roman" w:cs="Times New Roman"/>
              </w:rPr>
              <w:t>Tenuto conto di quanto sopra esposto, i criteri di selezione saranno stabiliti sulla base dei seguenti principi, orientati e declinati da ciascuna Regione e Provincia Autonoma sulla base di una lettura territoriale delle esigenze e degli obiettivi dell’intervento, effettuata con il partenariato, tenuto anche conto degli altri obiettivi del PSP:</w:t>
            </w:r>
          </w:p>
          <w:p>
            <w:pPr>
              <w:pStyle w:val="Normal"/>
              <w:spacing w:before="40" w:after="40"/>
              <w:jc w:val="both"/>
              <w:rPr>
                <w:rFonts w:ascii="Times New Roman" w:hAnsi="Times New Roman" w:eastAsia="Times New Roman" w:cs="Times New Roman"/>
              </w:rPr>
            </w:pPr>
            <w:r>
              <w:rPr>
                <w:rFonts w:eastAsia="Times New Roman" w:cs="Times New Roman"/>
              </w:rPr>
              <w:t>·priorità relative alle finalità specifiche degli investimenti con particolare attenzione alla realizzazione di nuove infrastrutture;</w:t>
            </w:r>
          </w:p>
          <w:p>
            <w:pPr>
              <w:pStyle w:val="Normal"/>
              <w:spacing w:before="40" w:after="40"/>
              <w:jc w:val="both"/>
              <w:rPr>
                <w:rFonts w:ascii="Times New Roman" w:hAnsi="Times New Roman" w:eastAsia="Times New Roman" w:cs="Times New Roman"/>
              </w:rPr>
            </w:pPr>
            <w:r>
              <w:rPr>
                <w:rFonts w:eastAsia="Times New Roman" w:cs="Times New Roman"/>
              </w:rPr>
              <w:t>·priorità territoriali di livello sub-regionale, quali ad esempio ad aree con svantaggi naturali, aree con più alto grado di ruralità, ZVN, aree sottoposte a vincoli di gestione per effetto della Direttiva Quadro Acque, con particolare attenzione ai territori con più ampio svantaggio;</w:t>
            </w:r>
          </w:p>
          <w:p>
            <w:pPr>
              <w:pStyle w:val="Normal"/>
              <w:spacing w:before="40" w:after="40"/>
              <w:jc w:val="both"/>
              <w:rPr>
                <w:rFonts w:ascii="Times New Roman" w:hAnsi="Times New Roman" w:eastAsia="Times New Roman" w:cs="Times New Roman"/>
              </w:rPr>
            </w:pPr>
            <w:r>
              <w:rPr>
                <w:rFonts w:eastAsia="Times New Roman" w:cs="Times New Roman"/>
              </w:rPr>
              <w:t>·priorità legate a determinate caratteristiche del soggetto richiedente con particolare riferimento agli investimenti realizzati da soggetti pubblici e/o a livello di associazione di richiedenti;</w:t>
            </w:r>
          </w:p>
          <w:p>
            <w:pPr>
              <w:pStyle w:val="Normal"/>
              <w:spacing w:before="40" w:after="40"/>
              <w:jc w:val="both"/>
              <w:rPr>
                <w:rFonts w:ascii="Times New Roman" w:hAnsi="Times New Roman" w:eastAsia="Times New Roman" w:cs="Times New Roman"/>
              </w:rPr>
            </w:pPr>
            <w:r>
              <w:rPr>
                <w:rFonts w:eastAsia="Times New Roman" w:cs="Times New Roman"/>
              </w:rPr>
              <w:t>·priorità legate alla ricaduta territoriale degli investimenti con particolare attenzione alla popolazione che potenzialmente potrà usufruirne e in relazione al grado di sostenibilità degli investimenti;</w:t>
            </w:r>
          </w:p>
          <w:p>
            <w:pPr>
              <w:pStyle w:val="Normal"/>
              <w:spacing w:before="40" w:after="40"/>
              <w:jc w:val="both"/>
              <w:rPr>
                <w:rFonts w:ascii="Times New Roman" w:hAnsi="Times New Roman" w:eastAsia="Times New Roman" w:cs="Times New Roman"/>
              </w:rPr>
            </w:pPr>
            <w:r>
              <w:rPr>
                <w:rFonts w:eastAsia="Times New Roman" w:cs="Times New Roman"/>
              </w:rPr>
              <w:t>·priorità connesse alla dimensione economica dell’operazione con particolare attenzione alla sostenibilità degli investimenti ed ai costi amministrativi per la concessione del sostegno;</w:t>
            </w:r>
          </w:p>
          <w:p>
            <w:pPr>
              <w:pStyle w:val="Normal"/>
              <w:spacing w:before="40" w:after="40"/>
              <w:jc w:val="both"/>
              <w:rPr>
                <w:rFonts w:ascii="Times New Roman" w:hAnsi="Times New Roman" w:eastAsia="Times New Roman" w:cs="Times New Roman"/>
              </w:rPr>
            </w:pPr>
            <w:r>
              <w:rPr>
                <w:rFonts w:eastAsia="Times New Roman" w:cs="Times New Roman"/>
              </w:rPr>
              <w:t>·priorità relative al collegamento delle operazioni con altri interventi del Piano con particolare attenzione a forme di progettazione integrata, cooperazione o altri tipi di combinazione di interventi;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i/>
                <w:iCs/>
              </w:rPr>
              <w:t>Principi di selezione aggiuntivi per gli investimenti di cui all’Azione 7) (infrastrutture irrigue extra-aziendali che comportano un aumento netto della superficie irrigata)</w:t>
            </w:r>
          </w:p>
          <w:p>
            <w:pPr>
              <w:pStyle w:val="Normal"/>
              <w:spacing w:before="40" w:after="40"/>
              <w:jc w:val="both"/>
              <w:rPr>
                <w:rFonts w:ascii="Times New Roman" w:hAnsi="Times New Roman" w:eastAsia="Times New Roman" w:cs="Times New Roman"/>
              </w:rPr>
            </w:pPr>
            <w:r>
              <w:rPr>
                <w:rFonts w:eastAsia="Times New Roman" w:cs="Times New Roman"/>
              </w:rPr>
              <w:t>·priorità connesse alla maggiore coerenza delle operazioni con strumenti di pianificazione unionali e nazionali sovraordinati quali, ad esempio, i Piani di Gestione di Distretto Idrografico redatti ai sensi della Direttiva Quadro;</w:t>
            </w:r>
          </w:p>
          <w:p>
            <w:pPr>
              <w:pStyle w:val="Normal"/>
              <w:spacing w:before="40" w:after="40"/>
              <w:jc w:val="both"/>
              <w:rPr>
                <w:rFonts w:ascii="Times New Roman" w:hAnsi="Times New Roman" w:eastAsia="Times New Roman" w:cs="Times New Roman"/>
              </w:rPr>
            </w:pPr>
            <w:r>
              <w:rPr>
                <w:rFonts w:eastAsia="Times New Roman" w:cs="Times New Roman"/>
              </w:rPr>
              <w:t>·priorità connesse alla complementarità con investimenti già finanziati con finanziamenti pubblici nazionali o unionali (compreso il PNRR), anche sulla base delle informazioni presenti nella banca dati DANIA (Database Nazionale degli investimenti per l’Irrigazione e l’Ambiente).</w:t>
            </w:r>
          </w:p>
          <w:p>
            <w:pPr>
              <w:pStyle w:val="Normal"/>
              <w:spacing w:before="40" w:after="40"/>
              <w:jc w:val="both"/>
              <w:rPr>
                <w:rFonts w:ascii="Times New Roman" w:hAnsi="Times New Roman" w:eastAsia="Times New Roman" w:cs="Times New Roman"/>
              </w:rPr>
            </w:pPr>
            <w:r>
              <w:rPr>
                <w:rFonts w:eastAsia="Times New Roman" w:cs="Times New Roman"/>
              </w:rPr>
              <w:t>priorità agli investimenti che prevedano il prelievo delle risorse idriche da bacini o riserve di acqua piovana e/o da acque reflue affinate.</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Si riportano di seguito le scelte Regionali in merito ai principi di selezione da utilizzare per l’intervento SRD07</w:t>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712"/>
              <w:gridCol w:w="722"/>
              <w:gridCol w:w="729"/>
              <w:gridCol w:w="722"/>
              <w:gridCol w:w="721"/>
              <w:gridCol w:w="714"/>
              <w:gridCol w:w="722"/>
              <w:gridCol w:w="723"/>
              <w:gridCol w:w="725"/>
              <w:gridCol w:w="728"/>
              <w:gridCol w:w="722"/>
              <w:gridCol w:w="722"/>
              <w:gridCol w:w="714"/>
              <w:gridCol w:w="722"/>
              <w:gridCol w:w="112"/>
            </w:tblGrid>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386" w:type="dxa"/>
                  <w:gridSpan w:val="13"/>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Principi di selezione per l'intervento SRD07</w:t>
                  </w:r>
                </w:p>
              </w:tc>
              <w:tc>
                <w:tcPr>
                  <w:tcW w:w="112"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i/>
                      <w:iCs/>
                      <w:caps w:val="false"/>
                      <w:smallCaps w:val="false"/>
                      <w:color w:val="000000"/>
                    </w:rPr>
                  </w:pPr>
                  <w:r>
                    <w:rPr>
                      <w:rFonts w:eastAsia="Times New Roman" w:cs="Times New Roman"/>
                      <w:b w:val="false"/>
                      <w:bCs w:val="false"/>
                      <w:i/>
                      <w:iCs/>
                      <w:caps w:val="false"/>
                      <w:smallCaps w:val="false"/>
                      <w:color w:val="000000"/>
                      <w:sz w:val="20"/>
                    </w:rPr>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Finalità specifiche operazione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territoriale operazione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Az.2, 3, 4, </w:t>
                  </w:r>
                  <w:r>
                    <w:rPr>
                      <w:rFonts w:eastAsia="Times New Roman" w:cs="Times New Roman"/>
                      <w:b w:val="false"/>
                      <w:bCs w:val="false"/>
                      <w:i w:val="false"/>
                      <w:iCs w:val="false"/>
                      <w:caps w:val="false"/>
                      <w:smallCaps w:val="false"/>
                      <w:color w:val="000000"/>
                      <w:kern w:val="0"/>
                      <w:shd w:fill="76FF03" w:val="clear"/>
                      <w:lang w:val="en-US" w:eastAsia="en-US" w:bidi="ar-SA"/>
                    </w:rPr>
                    <w:t>5</w:t>
                  </w:r>
                  <w:r>
                    <w:rPr>
                      <w:rStyle w:val="FootnoteReference"/>
                      <w:rFonts w:eastAsia="Times New Roman" w:cs="Times New Roman"/>
                      <w:b w:val="false"/>
                      <w:bCs w:val="false"/>
                      <w:i w:val="false"/>
                      <w:iCs w:val="false"/>
                      <w:caps w:val="false"/>
                      <w:smallCaps w:val="false"/>
                      <w:color w:val="000000"/>
                      <w:kern w:val="0"/>
                      <w:shd w:fill="76FF03" w:val="clear"/>
                      <w:lang w:val="en-US" w:eastAsia="en-US" w:bidi="ar-SA"/>
                    </w:rPr>
                    <w:footnoteReference w:id="4"/>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 soggetto richiedente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Az.2, 3, 4, </w:t>
                  </w:r>
                  <w:r>
                    <w:rPr>
                      <w:rFonts w:eastAsia="Times New Roman" w:cs="Times New Roman"/>
                      <w:b w:val="false"/>
                      <w:bCs w:val="false"/>
                      <w:i w:val="false"/>
                      <w:iCs w:val="false"/>
                      <w:caps w:val="false"/>
                      <w:smallCaps w:val="false"/>
                      <w:color w:val="000000"/>
                      <w:kern w:val="0"/>
                      <w:shd w:fill="76FF03" w:val="clear"/>
                      <w:lang w:val="en-US" w:eastAsia="en-US" w:bidi="ar-SA"/>
                    </w:rPr>
                    <w:t>5</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Ricaduta territoriale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Dimensione economica dell’operazione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Connessione con altri interventi</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Az.6</w:t>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386" w:type="dxa"/>
                  <w:gridSpan w:val="1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Principi di selezione specifici per investimenti irrigui di cui all’Azione 7)</w:t>
                  </w:r>
                </w:p>
              </w:tc>
              <w:tc>
                <w:tcPr>
                  <w:tcW w:w="112"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i/>
                      <w:iCs/>
                      <w:caps w:val="false"/>
                      <w:smallCaps w:val="false"/>
                      <w:color w:val="000000"/>
                    </w:rPr>
                  </w:pPr>
                  <w:r>
                    <w:rPr>
                      <w:rFonts w:eastAsia="Times New Roman" w:cs="Times New Roman"/>
                      <w:b w:val="false"/>
                      <w:bCs w:val="false"/>
                      <w:i/>
                      <w:iCs/>
                      <w:caps w:val="false"/>
                      <w:smallCaps w:val="false"/>
                      <w:color w:val="000000"/>
                      <w:sz w:val="20"/>
                    </w:rPr>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Piano sovraordinati</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Complementarità con investimenti già finanziati</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Fonti di prelievo</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Efficienza nell'uso della risorsa</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con i Piani di Gestione della Direttiva Acque</w:t>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1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1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t>Per la regione Piemonte viene stabilito un ulteriore principio di selezione relativo a priorità legate a determinate caratteristiche del progetto quali ad esempio livello di dettaglio progettuale, cantierabilità e/o soluzioni tecnico-progettuali adottate.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rPr>
              <w:t>La tipologia di investimenti in infrastrutture irrigue prevista nell’ambito del presente intervento riguarda gli investimenti in infrastrutture esistenti e nuove opere che comportano un aumento netto della superficie irrigata per i quali l’art. 74 del Reg. (UE) n. 2021/2115 non prevede soglie di ammissibilità connesse al risparmio potenziale.</w:t>
            </w:r>
          </w:p>
          <w:p>
            <w:pPr>
              <w:pStyle w:val="Normal"/>
              <w:spacing w:before="40" w:after="40"/>
              <w:jc w:val="both"/>
              <w:rPr>
                <w:rFonts w:ascii="Times New Roman" w:hAnsi="Times New Roman" w:eastAsia="Times New Roman" w:cs="Times New Roman"/>
              </w:rPr>
            </w:pPr>
            <w:r>
              <w:rPr>
                <w:rFonts w:ascii="Courier New" w:hAnsi="Courier New" w:eastAsia="Courier New" w:cs="Courier New"/>
                <w:color w:val="000000"/>
              </w:rPr>
              <w:t>﻿</w:t>
            </w:r>
            <w:r>
              <w:rPr>
                <w:rFonts w:eastAsia="Times New Roman" w:cs="Times New Roman"/>
                <w:color w:val="000000"/>
              </w:rPr>
              <w:t>La tipologia di investimenti in infrastrutture irrigue prevista nell’ambito del presente intervento riguarda gli investimenti in infrastrutture esistenti e nuove opere che comportano un aumento netto della superficie irrigata per i quali l’art. 74 del Reg. (UE) n. 2021/2115 non prevede l’ammissibilità nei casi in cui questi insistono su corpi idrici il cui status sia classificato ad un livello meno che buono.</w:t>
            </w:r>
          </w:p>
          <w:p>
            <w:pPr>
              <w:pStyle w:val="Normal"/>
              <w:spacing w:before="40" w:after="40"/>
              <w:jc w:val="both"/>
              <w:rPr>
                <w:rFonts w:ascii="Times New Roman" w:hAnsi="Times New Roman" w:eastAsia="Times New Roman" w:cs="Times New Roman"/>
              </w:rPr>
            </w:pPr>
            <w:r>
              <w:rPr>
                <w:rFonts w:eastAsia="Times New Roman" w:cs="Times New Roman"/>
                <w:color w:val="000000"/>
              </w:rPr>
              <w:t>Inoltre, trattandosi di investimenti in infrastrutture esistenti e nuove opere che comportano un aumento della superficie irrigata non è richiesta l’espressione di una percentuale di risparmio idrico.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 beneficiari ammissibili e gli specifici criteri di ammissibilità, se pertinenti per il beneficiario e la zona</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u w:val="single"/>
              </w:rPr>
              <w:t>Criteri di ammissibilità dei beneficiari</w:t>
            </w:r>
          </w:p>
          <w:p>
            <w:pPr>
              <w:pStyle w:val="Normal"/>
              <w:spacing w:before="40" w:after="40"/>
              <w:jc w:val="both"/>
              <w:rPr>
                <w:rFonts w:ascii="Times New Roman" w:hAnsi="Times New Roman" w:eastAsia="Times New Roman" w:cs="Times New Roman"/>
              </w:rPr>
            </w:pPr>
            <w:r>
              <w:rPr>
                <w:rFonts w:eastAsia="Times New Roman" w:cs="Times New Roman"/>
                <w:b/>
                <w:bCs/>
              </w:rPr>
              <w:t>CR01</w:t>
            </w:r>
            <w:r>
              <w:rPr>
                <w:rFonts w:eastAsia="Times New Roman" w:cs="Times New Roman"/>
              </w:rPr>
              <w:t xml:space="preserve"> - Soggetti pubblici o privati, in forma singola o associata.</w:t>
            </w:r>
          </w:p>
          <w:p>
            <w:pPr>
              <w:pStyle w:val="Normal"/>
              <w:spacing w:before="40" w:after="40"/>
              <w:jc w:val="both"/>
              <w:rPr>
                <w:rFonts w:ascii="Times New Roman" w:hAnsi="Times New Roman" w:eastAsia="Times New Roman" w:cs="Times New Roman"/>
              </w:rPr>
            </w:pPr>
            <w:r>
              <w:rPr>
                <w:rFonts w:eastAsia="Times New Roman" w:cs="Times New Roman"/>
              </w:rPr>
              <w:t>Per quanto riguarda la Regione Toscana i beneficiari ammissibili sono i soggetti pubblici che hanno competenza nella gestione collettiva delle acque per l’irrigazione.</w:t>
            </w:r>
          </w:p>
          <w:p>
            <w:pPr>
              <w:pStyle w:val="Normal"/>
              <w:spacing w:before="40" w:after="40"/>
              <w:jc w:val="both"/>
              <w:rPr>
                <w:rFonts w:ascii="Times New Roman" w:hAnsi="Times New Roman" w:eastAsia="Times New Roman" w:cs="Times New Roman"/>
              </w:rPr>
            </w:pPr>
            <w:r>
              <w:rPr>
                <w:rFonts w:eastAsia="Times New Roman" w:cs="Times New Roman"/>
              </w:rPr>
              <w:t>Per la Regione Campania i beneficiari ammissibili per l’azione 1 sono i Comuni in forma singola.</w:t>
            </w:r>
          </w:p>
          <w:p>
            <w:pPr>
              <w:pStyle w:val="Normal"/>
              <w:spacing w:before="40" w:after="40"/>
              <w:jc w:val="both"/>
              <w:rPr>
                <w:rFonts w:ascii="Times New Roman" w:hAnsi="Times New Roman" w:eastAsia="Times New Roman" w:cs="Times New Roman"/>
              </w:rPr>
            </w:pPr>
            <w:r>
              <w:rPr>
                <w:rFonts w:eastAsia="Times New Roman" w:cs="Times New Roman"/>
                <w:color w:val="000000"/>
              </w:rPr>
              <w:t>Con riferimento alla regione Piemonte i beneficiari ammissibili per ciascuna azione attivata sono definiti nella seguente tabella:</w:t>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7893"/>
              <w:gridCol w:w="2316"/>
            </w:tblGrid>
            <w:tr>
              <w:trPr/>
              <w:tc>
                <w:tcPr>
                  <w:tcW w:w="1020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CR01 Entità del soggetto beneficiario regione Piemonte</w:t>
                  </w:r>
                </w:p>
              </w:tc>
            </w:tr>
            <w:tr>
              <w:trPr/>
              <w:tc>
                <w:tcPr>
                  <w:tcW w:w="78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Soggetti pubblici singoli</w:t>
                  </w:r>
                </w:p>
              </w:tc>
              <w:tc>
                <w:tcPr>
                  <w:tcW w:w="23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Az. 2, 3, 4, </w:t>
                  </w:r>
                  <w:r>
                    <w:rPr>
                      <w:rFonts w:eastAsia="Times New Roman" w:cs="Times New Roman"/>
                      <w:b w:val="false"/>
                      <w:bCs w:val="false"/>
                      <w:i w:val="false"/>
                      <w:iCs w:val="false"/>
                      <w:caps w:val="false"/>
                      <w:smallCaps w:val="false"/>
                      <w:color w:val="000000"/>
                      <w:kern w:val="0"/>
                      <w:shd w:fill="76FF03" w:val="clear"/>
                      <w:lang w:val="en-US" w:eastAsia="en-US" w:bidi="ar-SA"/>
                    </w:rPr>
                    <w:t>5</w:t>
                  </w:r>
                  <w:r>
                    <w:rPr>
                      <w:rStyle w:val="FootnoteReference"/>
                      <w:rFonts w:eastAsia="Times New Roman" w:cs="Times New Roman"/>
                      <w:b w:val="false"/>
                      <w:bCs w:val="false"/>
                      <w:i w:val="false"/>
                      <w:iCs w:val="false"/>
                      <w:caps w:val="false"/>
                      <w:smallCaps w:val="false"/>
                      <w:color w:val="000000"/>
                      <w:kern w:val="0"/>
                      <w:sz w:val="20"/>
                      <w:szCs w:val="20"/>
                      <w:shd w:fill="76FF03" w:val="clear"/>
                      <w:lang w:val="en-US" w:eastAsia="en-US" w:bidi="ar-SA"/>
                    </w:rPr>
                    <w:footnoteReference w:id="5"/>
                  </w:r>
                  <w:r>
                    <w:rPr>
                      <w:rFonts w:eastAsia="Times New Roman" w:cs="Times New Roman"/>
                      <w:b w:val="false"/>
                      <w:bCs w:val="false"/>
                      <w:i w:val="false"/>
                      <w:iCs w:val="false"/>
                      <w:caps w:val="false"/>
                      <w:smallCaps w:val="false"/>
                      <w:color w:val="000000"/>
                      <w:kern w:val="0"/>
                      <w:lang w:val="en-US" w:eastAsia="en-US" w:bidi="ar-SA"/>
                    </w:rPr>
                    <w:t>, 6</w:t>
                  </w:r>
                </w:p>
              </w:tc>
            </w:tr>
            <w:tr>
              <w:trPr/>
              <w:tc>
                <w:tcPr>
                  <w:tcW w:w="78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Soggetti pubblici associati</w:t>
                  </w:r>
                </w:p>
              </w:tc>
              <w:tc>
                <w:tcPr>
                  <w:tcW w:w="23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 2, 4</w:t>
                  </w:r>
                </w:p>
              </w:tc>
            </w:tr>
            <w:tr>
              <w:trPr/>
              <w:tc>
                <w:tcPr>
                  <w:tcW w:w="78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Soggetti privati associati</w:t>
                  </w:r>
                </w:p>
              </w:tc>
              <w:tc>
                <w:tcPr>
                  <w:tcW w:w="23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 2, Az. 4</w:t>
                  </w:r>
                </w:p>
              </w:tc>
            </w:tr>
            <w:tr>
              <w:trPr/>
              <w:tc>
                <w:tcPr>
                  <w:tcW w:w="789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Partenariati tra soggetti pubblici e privati</w:t>
                  </w:r>
                </w:p>
              </w:tc>
              <w:tc>
                <w:tcPr>
                  <w:tcW w:w="23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 4</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Per l'azione 7 della Regione Piemonte i soggetti privati o pubblici ammissibili sono i consorzi gestori di comprensorio irriguo (art. 66 LR 1/2019) e/o gestori di canali appartenenti al demanio o al patrimonio della Regione (art. 71 LR 1/2019, limitatamente alla progettazione di interventi in corrispondenza delle opere di proprietà pubblica).</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CR01.PIE.1</w:t>
            </w:r>
            <w:r>
              <w:rPr>
                <w:rFonts w:eastAsia="Times New Roman" w:cs="Times New Roman"/>
                <w:color w:val="000000"/>
              </w:rPr>
              <w:t xml:space="preserve"> </w:t>
            </w:r>
            <w:r>
              <w:rPr>
                <w:rFonts w:eastAsia="Times New Roman" w:cs="Times New Roman"/>
              </w:rPr>
              <w:t xml:space="preserve">– Per la Regione Piemonte </w:t>
            </w:r>
            <w:r>
              <w:rPr>
                <w:rFonts w:eastAsia="Times New Roman" w:cs="Times New Roman"/>
                <w:color w:val="000000"/>
              </w:rPr>
              <w:t>sono previsti criteri di ammissibilità in funzione della zona di ubicazione del beneficiario che prevedono l’esclusione del sostegno per i beneficiari ricadenti nelle aree rurali A per tutte le azioni attivate tranne che per le azioni 6) e 7).</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CR01.PIE.2</w:t>
            </w:r>
            <w:r>
              <w:rPr>
                <w:rFonts w:eastAsia="Times New Roman" w:cs="Times New Roman"/>
                <w:color w:val="000000"/>
              </w:rPr>
              <w:t xml:space="preserve"> </w:t>
            </w:r>
            <w:r>
              <w:rPr>
                <w:rFonts w:eastAsia="Times New Roman" w:cs="Times New Roman"/>
              </w:rPr>
              <w:t xml:space="preserve">– Per la Regione Piemonte </w:t>
            </w:r>
            <w:r>
              <w:rPr>
                <w:rFonts w:eastAsia="Times New Roman" w:cs="Times New Roman"/>
                <w:color w:val="000000"/>
              </w:rPr>
              <w:t>sono previsti altresì criteri di ammissibilità in funzione della classificazione altimetrica così come di seguito riportate in tabella:</w:t>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7420"/>
              <w:gridCol w:w="2789"/>
            </w:tblGrid>
            <w:tr>
              <w:trPr/>
              <w:tc>
                <w:tcPr>
                  <w:tcW w:w="1020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CR01.PIE.2 Ammissibilità per altimetria regione Piemonte</w:t>
                  </w:r>
                </w:p>
              </w:tc>
            </w:tr>
            <w:tr>
              <w:trPr/>
              <w:tc>
                <w:tcPr>
                  <w:tcW w:w="74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Pianura</w:t>
                  </w:r>
                </w:p>
              </w:tc>
              <w:tc>
                <w:tcPr>
                  <w:tcW w:w="27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4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Collina</w:t>
                  </w:r>
                </w:p>
              </w:tc>
              <w:tc>
                <w:tcPr>
                  <w:tcW w:w="27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Az.2, 4</w:t>
                  </w:r>
                </w:p>
              </w:tc>
            </w:tr>
            <w:tr>
              <w:trPr/>
              <w:tc>
                <w:tcPr>
                  <w:tcW w:w="74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Montagna</w:t>
                  </w:r>
                </w:p>
              </w:tc>
              <w:tc>
                <w:tcPr>
                  <w:tcW w:w="27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Az.2, 3, 4, </w:t>
                  </w:r>
                  <w:r>
                    <w:rPr>
                      <w:rFonts w:eastAsia="Times New Roman" w:cs="Times New Roman"/>
                      <w:b w:val="false"/>
                      <w:bCs w:val="false"/>
                      <w:i w:val="false"/>
                      <w:iCs w:val="false"/>
                      <w:caps w:val="false"/>
                      <w:smallCaps w:val="false"/>
                      <w:color w:val="000000"/>
                      <w:kern w:val="0"/>
                      <w:shd w:fill="76FF03" w:val="clear"/>
                      <w:lang w:val="en-US" w:eastAsia="en-US" w:bidi="ar-SA"/>
                    </w:rPr>
                    <w:t>5</w:t>
                  </w:r>
                  <w:r>
                    <w:rPr>
                      <w:rStyle w:val="FootnoteReference"/>
                      <w:rFonts w:eastAsia="Times New Roman" w:cs="Times New Roman"/>
                      <w:b w:val="false"/>
                      <w:bCs w:val="false"/>
                      <w:i w:val="false"/>
                      <w:iCs w:val="false"/>
                      <w:caps w:val="false"/>
                      <w:smallCaps w:val="false"/>
                      <w:color w:val="000000"/>
                      <w:kern w:val="0"/>
                      <w:sz w:val="20"/>
                      <w:szCs w:val="20"/>
                      <w:shd w:fill="76FF03" w:val="clear"/>
                      <w:lang w:val="en-US" w:eastAsia="en-US" w:bidi="ar-SA"/>
                    </w:rPr>
                    <w:footnoteReference w:id="6"/>
                  </w:r>
                </w:p>
              </w:tc>
            </w:tr>
            <w:tr>
              <w:trPr/>
              <w:tc>
                <w:tcPr>
                  <w:tcW w:w="742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applicabile</w:t>
                  </w:r>
                </w:p>
              </w:tc>
              <w:tc>
                <w:tcPr>
                  <w:tcW w:w="27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Az.6, Az.7</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CR01.LOM.01 La Regione Lombardia specifica che i beneficiari sono soggetti pubblici o privati, in forma singola o associata, che sono proprietari o gestori di malghe.</w:t>
            </w:r>
          </w:p>
          <w:p>
            <w:pPr>
              <w:pStyle w:val="Normal"/>
              <w:spacing w:before="40" w:after="40"/>
              <w:jc w:val="both"/>
              <w:rPr>
                <w:rFonts w:ascii="Times New Roman" w:hAnsi="Times New Roman" w:eastAsia="Times New Roman" w:cs="Times New Roman"/>
              </w:rPr>
            </w:pPr>
            <w:r>
              <w:rPr>
                <w:rFonts w:eastAsia="Times New Roman" w:cs="Times New Roman"/>
              </w:rPr>
              <w:t>CR01.LOM.02 La Regione Lombardia prevede criteri di ammissibilità in funzione della zona di ubicazione dell’intervento. Sono ammessi interventi realizzati nelle zone svantaggiate di montagna.</w:t>
            </w:r>
          </w:p>
          <w:p>
            <w:pPr>
              <w:pStyle w:val="Normal"/>
              <w:spacing w:before="40" w:after="40"/>
              <w:jc w:val="both"/>
              <w:rPr>
                <w:rFonts w:ascii="Times New Roman" w:hAnsi="Times New Roman" w:eastAsia="Times New Roman" w:cs="Times New Roman"/>
              </w:rPr>
            </w:pPr>
            <w:r>
              <w:rPr>
                <w:rFonts w:eastAsia="Times New Roman" w:cs="Times New Roman"/>
                <w:b/>
                <w:bCs/>
              </w:rPr>
              <w:t>CR02</w:t>
            </w:r>
            <w:r>
              <w:rPr>
                <w:rFonts w:eastAsia="Times New Roman" w:cs="Times New Roman"/>
              </w:rPr>
              <w:t xml:space="preserve"> – Al fine della pronta cantierabilità delle operazioni di investimento, i soggetti di cui al CR01 devono essere proprietari o aventi la disponibilità delle aree e/o delle infrastrutture interessate dagli investimenti di cui al presente intervento al momento della presentazione della domanda di sostegno tranne i casi in cui sia previsto un procedimento espropriativo o un acquisto di terreni.</w:t>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Piemonte il CR02 si applica a tutte le azioni attivate ad esclusione dell’azione 7).</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CR03</w:t>
            </w:r>
            <w:r>
              <w:rPr>
                <w:rFonts w:eastAsia="Times New Roman" w:cs="Times New Roman"/>
              </w:rPr>
              <w:t xml:space="preserve"> – </w:t>
            </w:r>
            <w:r>
              <w:rPr>
                <w:rFonts w:eastAsia="Times New Roman" w:cs="Times New Roman"/>
                <w:color w:val="000000"/>
              </w:rPr>
              <w:t>Ai sensi del Decreto interministeriale Mipaaf/Mite n. 485148 del 30 settembre 2022, attuativo dell’art. 154, comma 3 bis del dlgs. 152/2006, gli Enti irrigui possono accedere al finanziamento di interventi infrastrutturali irrigui se, al momento della presentazione della domanda, sono adempienti (come riscontrabile anche dal campo “adempienza SIGRIAN volumi” della banca dati DANIA) con gli obblighi di quantificazione dei volumi irrigui in SIGRIAN (Sistema Informativo Nazionale per la Gestione delle Risorse Idriche) come previsti dalle Linee guida di cui al DM Mipaaf 31/07/2015 e dai successivi regolamenti regionali di recepimento.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Criteri di ammissibilità delle operazioni di investimento</w:t>
            </w:r>
          </w:p>
          <w:p>
            <w:pPr>
              <w:pStyle w:val="Normal"/>
              <w:spacing w:before="40" w:after="40"/>
              <w:jc w:val="both"/>
              <w:rPr>
                <w:rFonts w:ascii="Times New Roman" w:hAnsi="Times New Roman" w:eastAsia="Times New Roman" w:cs="Times New Roman"/>
              </w:rPr>
            </w:pPr>
            <w:r>
              <w:rPr>
                <w:rFonts w:eastAsia="Times New Roman" w:cs="Times New Roman"/>
                <w:b/>
                <w:bCs/>
              </w:rPr>
              <w:t>CR04</w:t>
            </w:r>
            <w:r>
              <w:rPr>
                <w:rFonts w:eastAsia="Times New Roman" w:cs="Times New Roman"/>
              </w:rPr>
              <w:t xml:space="preserve"> - Le azioni sostenute dal presente intervento devono essere coerenti, laddove presenti, con i piani di sviluppo dei comuni e dei villaggi nelle zone rurali e/o con le strategie di sviluppo locale.</w:t>
            </w:r>
          </w:p>
          <w:p>
            <w:pPr>
              <w:pStyle w:val="Normal"/>
              <w:spacing w:before="40" w:after="40"/>
              <w:jc w:val="both"/>
              <w:rPr>
                <w:rFonts w:ascii="Times New Roman" w:hAnsi="Times New Roman" w:eastAsia="Times New Roman" w:cs="Times New Roman"/>
              </w:rPr>
            </w:pPr>
            <w:r>
              <w:rPr>
                <w:rFonts w:eastAsia="Times New Roman" w:cs="Times New Roman"/>
                <w:b/>
                <w:bCs/>
              </w:rPr>
              <w:t>CR05</w:t>
            </w:r>
            <w:r>
              <w:rPr>
                <w:rFonts w:eastAsia="Times New Roman" w:cs="Times New Roman"/>
              </w:rPr>
              <w:t xml:space="preserve"> - Le spese ammissibili per ciascuna azione sono le seguenti: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Azione 1)</w:t>
            </w:r>
            <w:r>
              <w:rPr>
                <w:rFonts w:eastAsia="Times New Roman" w:cs="Times New Roman"/>
              </w:rPr>
              <w:t xml:space="preserve"> Realizzazione, adeguamento e ampliamento della </w:t>
            </w:r>
            <w:r>
              <w:rPr>
                <w:rFonts w:eastAsia="Times New Roman" w:cs="Times New Roman"/>
                <w:b/>
                <w:bCs/>
              </w:rPr>
              <w:t>viabilità a servizio delle aree rurali</w:t>
            </w:r>
            <w:r>
              <w:rPr>
                <w:rFonts w:eastAsia="Times New Roman" w:cs="Times New Roman"/>
              </w:rPr>
              <w:t xml:space="preserve"> </w:t>
            </w:r>
            <w:r>
              <w:rPr>
                <w:rFonts w:eastAsia="Times New Roman" w:cs="Times New Roman"/>
                <w:b/>
                <w:bCs/>
              </w:rPr>
              <w:t xml:space="preserve">e delle aziende agricole </w:t>
            </w:r>
            <w:r>
              <w:rPr>
                <w:rFonts w:eastAsia="Times New Roman" w:cs="Times New Roman"/>
              </w:rPr>
              <w:t>ad esclusione della viabilità forestale e silvo-pastorale come definita dal D.lgs.34 del 2018 di cui alla scheda SRD008:</w:t>
            </w:r>
          </w:p>
          <w:p>
            <w:pPr>
              <w:pStyle w:val="Normal"/>
              <w:spacing w:before="40" w:after="40"/>
              <w:jc w:val="both"/>
              <w:rPr>
                <w:rFonts w:ascii="Times New Roman" w:hAnsi="Times New Roman" w:eastAsia="Times New Roman" w:cs="Times New Roman"/>
              </w:rPr>
            </w:pPr>
            <w:r>
              <w:rPr>
                <w:rFonts w:eastAsia="Times New Roman" w:cs="Times New Roman"/>
              </w:rPr>
              <w:t>-qualora sia comprovata una oggettiva carenza, realizzazione di opere di nuova viabilità in ambito rurale;</w:t>
            </w:r>
          </w:p>
          <w:p>
            <w:pPr>
              <w:pStyle w:val="Normal"/>
              <w:spacing w:before="40" w:after="40"/>
              <w:jc w:val="both"/>
              <w:rPr>
                <w:rFonts w:ascii="Times New Roman" w:hAnsi="Times New Roman" w:eastAsia="Times New Roman" w:cs="Times New Roman"/>
              </w:rPr>
            </w:pPr>
            <w:r>
              <w:rPr>
                <w:rFonts w:eastAsia="Times New Roman" w:cs="Times New Roman"/>
              </w:rPr>
              <w:t>-ampliamento, ristrutturazione, messa in sicurezza della rete viaria esistente;</w:t>
            </w:r>
          </w:p>
          <w:p>
            <w:pPr>
              <w:pStyle w:val="Normal"/>
              <w:spacing w:before="40" w:after="40"/>
              <w:jc w:val="both"/>
              <w:rPr>
                <w:rFonts w:ascii="Times New Roman" w:hAnsi="Times New Roman" w:eastAsia="Times New Roman" w:cs="Times New Roman"/>
              </w:rPr>
            </w:pPr>
            <w:r>
              <w:rPr>
                <w:rFonts w:eastAsia="Times New Roman" w:cs="Times New Roman"/>
              </w:rPr>
              <w:t>-realizzazione, adeguamento e/o ampliamento di manufatti accessori (es. piazzole di sosta e movimentazione, pubblica illuminazione etc.)</w:t>
            </w:r>
          </w:p>
          <w:p>
            <w:pPr>
              <w:pStyle w:val="Normal"/>
              <w:spacing w:before="40" w:after="40"/>
              <w:jc w:val="both"/>
              <w:rPr>
                <w:rFonts w:ascii="Times New Roman" w:hAnsi="Times New Roman" w:eastAsia="Times New Roman" w:cs="Times New Roman"/>
              </w:rPr>
            </w:pPr>
            <w:r>
              <w:rPr>
                <w:rFonts w:eastAsia="Times New Roman" w:cs="Times New Roman"/>
              </w:rPr>
              <w:t>Sono escluse le attività di manutenzione ordinaria. Eventuali interventi di manutenzione straordinaria o ripristino dovranno essere oggettivamente motivati e verificabili.</w:t>
            </w:r>
          </w:p>
          <w:p>
            <w:pPr>
              <w:pStyle w:val="Normal"/>
              <w:spacing w:before="40" w:after="40"/>
              <w:jc w:val="both"/>
              <w:rPr>
                <w:rFonts w:ascii="Times New Roman" w:hAnsi="Times New Roman" w:eastAsia="Times New Roman" w:cs="Times New Roman"/>
              </w:rPr>
            </w:pPr>
            <w:r>
              <w:rPr>
                <w:rFonts w:eastAsia="Times New Roman" w:cs="Times New Roman"/>
              </w:rPr>
              <w:t>La viabilità sostenuta attraverso questa tipologia di investimento non dovrà prevedere vincoli di accesso, prevedendo quindi una fruizione plurima.</w:t>
            </w:r>
          </w:p>
          <w:p>
            <w:pPr>
              <w:pStyle w:val="Normal"/>
              <w:spacing w:before="40" w:after="40"/>
              <w:jc w:val="both"/>
              <w:rPr>
                <w:rFonts w:ascii="Times New Roman" w:hAnsi="Times New Roman" w:eastAsia="Times New Roman" w:cs="Times New Roman"/>
              </w:rPr>
            </w:pPr>
            <w:r>
              <w:rPr>
                <w:rFonts w:eastAsia="Times New Roman" w:cs="Times New Roman"/>
              </w:rPr>
              <w:t>Per la Regione Campania le spese ammissibili riguardano anche interventi a servizio delle aziende agricole per la mobilità alternativa a basso impatto ambientale: monorotaie, teleferiche, etc.</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Azione 2)</w:t>
            </w:r>
            <w:r>
              <w:rPr>
                <w:rFonts w:eastAsia="Times New Roman" w:cs="Times New Roman"/>
              </w:rPr>
              <w:t xml:space="preserve"> Realizzazione, adeguamento ed efficientamento delle </w:t>
            </w:r>
            <w:r>
              <w:rPr>
                <w:rFonts w:eastAsia="Times New Roman" w:cs="Times New Roman"/>
                <w:b/>
                <w:bCs/>
              </w:rPr>
              <w:t>reti idriche</w:t>
            </w:r>
            <w:r>
              <w:rPr>
                <w:rFonts w:eastAsia="Times New Roman" w:cs="Times New Roman"/>
              </w:rPr>
              <w:t xml:space="preserve"> delle comunità rurali:</w:t>
            </w:r>
          </w:p>
          <w:p>
            <w:pPr>
              <w:pStyle w:val="Normal"/>
              <w:spacing w:before="40" w:after="40"/>
              <w:jc w:val="both"/>
              <w:rPr>
                <w:rFonts w:ascii="Times New Roman" w:hAnsi="Times New Roman" w:eastAsia="Times New Roman" w:cs="Times New Roman"/>
              </w:rPr>
            </w:pPr>
            <w:r>
              <w:rPr>
                <w:rFonts w:eastAsia="Times New Roman" w:cs="Times New Roman"/>
              </w:rPr>
              <w:t>-opere di realizzazione di nuovi acquedotti finalizzate all'approvvigionamento e/o alla distribuzione dell’acqua potabile;</w:t>
            </w:r>
          </w:p>
          <w:p>
            <w:pPr>
              <w:pStyle w:val="Normal"/>
              <w:spacing w:before="40" w:after="40"/>
              <w:jc w:val="both"/>
              <w:rPr>
                <w:rFonts w:ascii="Times New Roman" w:hAnsi="Times New Roman" w:eastAsia="Times New Roman" w:cs="Times New Roman"/>
              </w:rPr>
            </w:pPr>
            <w:r>
              <w:rPr>
                <w:rFonts w:eastAsia="Times New Roman" w:cs="Times New Roman"/>
              </w:rPr>
              <w:t>-opere di realizzazione e/o di adeguamento dei sistemi fognari;</w:t>
            </w:r>
          </w:p>
          <w:p>
            <w:pPr>
              <w:pStyle w:val="Normal"/>
              <w:spacing w:before="40" w:after="40"/>
              <w:jc w:val="both"/>
              <w:rPr>
                <w:rFonts w:ascii="Times New Roman" w:hAnsi="Times New Roman" w:eastAsia="Times New Roman" w:cs="Times New Roman"/>
              </w:rPr>
            </w:pPr>
            <w:r>
              <w:rPr>
                <w:rFonts w:eastAsia="Times New Roman" w:cs="Times New Roman"/>
              </w:rPr>
              <w:t>-opere di realizzazione e/o di ripristino di fontanili;</w:t>
            </w:r>
          </w:p>
          <w:p>
            <w:pPr>
              <w:pStyle w:val="Normal"/>
              <w:spacing w:before="40" w:after="40"/>
              <w:jc w:val="both"/>
              <w:rPr>
                <w:rFonts w:ascii="Times New Roman" w:hAnsi="Times New Roman" w:eastAsia="Times New Roman" w:cs="Times New Roman"/>
              </w:rPr>
            </w:pPr>
            <w:r>
              <w:rPr>
                <w:rFonts w:eastAsia="Times New Roman" w:cs="Times New Roman"/>
              </w:rPr>
              <w:t>-adeguamento ed efficientamento delle reti di distribuzione idrica esistenti.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Regione Lombardia: Le spese ammissibili per l’intervento sono relative ad opere di adeguamento, ristrutturazione e/o realizzazione di infrastrutture di approvvigionamento idrico al servizio delle malghe. È previsto un sostegno per l'approvvigionamento e/o la distribuzione dell’acqua al servizio delle malghe.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Azione 3)</w:t>
            </w:r>
            <w:r>
              <w:rPr>
                <w:rFonts w:eastAsia="Times New Roman" w:cs="Times New Roman"/>
              </w:rPr>
              <w:t xml:space="preserve"> Realizzazione, adeguamento e ampliamento delle </w:t>
            </w:r>
            <w:r>
              <w:rPr>
                <w:rFonts w:eastAsia="Times New Roman" w:cs="Times New Roman"/>
                <w:b/>
                <w:bCs/>
              </w:rPr>
              <w:t>reti primarie e dei relativi sottoservizi</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-opere di realizzazione di nuove reti primarie;</w:t>
            </w:r>
          </w:p>
          <w:p>
            <w:pPr>
              <w:pStyle w:val="Normal"/>
              <w:spacing w:before="40" w:after="40"/>
              <w:jc w:val="both"/>
              <w:rPr>
                <w:rFonts w:ascii="Times New Roman" w:hAnsi="Times New Roman" w:eastAsia="Times New Roman" w:cs="Times New Roman"/>
              </w:rPr>
            </w:pPr>
            <w:r>
              <w:rPr>
                <w:rFonts w:eastAsia="Times New Roman" w:cs="Times New Roman"/>
              </w:rPr>
              <w:t>-opere di adeguamento e/o ampliamento delle reti primarie.</w:t>
            </w:r>
          </w:p>
          <w:p>
            <w:pPr>
              <w:pStyle w:val="Normal"/>
              <w:spacing w:before="40" w:after="40"/>
              <w:jc w:val="both"/>
              <w:rPr>
                <w:rFonts w:ascii="Times New Roman" w:hAnsi="Times New Roman" w:eastAsia="Times New Roman" w:cs="Times New Roman"/>
              </w:rPr>
            </w:pPr>
            <w:r>
              <w:rPr>
                <w:rFonts w:eastAsia="Times New Roman" w:cs="Times New Roman"/>
              </w:rPr>
              <w:t>Per “reti primarie” si intendono tutti quei servizi di base a livello locale per la popolazione rurale quali distribuzione dell’energia elettrica, del gas, illuminazione pubblica, infrastrutture telefoniche (fisse o mobili), reti di accesso alla connettività in banda ultra-larga (fissa o mobile) etc.</w:t>
            </w:r>
          </w:p>
          <w:p>
            <w:pPr>
              <w:pStyle w:val="Normal"/>
              <w:spacing w:before="40" w:after="40"/>
              <w:jc w:val="both"/>
              <w:rPr>
                <w:rFonts w:ascii="Times New Roman" w:hAnsi="Times New Roman" w:eastAsia="Times New Roman" w:cs="Times New Roman"/>
              </w:rPr>
            </w:pPr>
            <w:r>
              <w:rPr>
                <w:rFonts w:eastAsia="Times New Roman" w:cs="Times New Roman"/>
              </w:rPr>
              <w:t>Sono altresì ammissibili lo spostamento e/o il rifacimento di sottoservizi stradali (luce, gas, rete telefonica, fibra ottica, etc.) compresi gli oneri di autorizzazione e concessione ove necessario.</w:t>
            </w:r>
          </w:p>
          <w:p>
            <w:pPr>
              <w:pStyle w:val="Normal"/>
              <w:spacing w:before="40" w:after="40"/>
              <w:jc w:val="both"/>
              <w:rPr>
                <w:highlight w:val="none"/>
                <w:shd w:fill="76FF03" w:val="clear"/>
              </w:rPr>
            </w:pPr>
            <w:r>
              <w:rPr>
                <w:rFonts w:eastAsia="Times New Roman" w:cs="Times New Roman"/>
                <w:shd w:fill="76FF03" w:val="clear"/>
              </w:rPr>
              <w:t>Per la Regione Piemonte, per i</w:t>
            </w:r>
            <w:r>
              <w:rPr>
                <w:rFonts w:eastAsia="Times New Roman" w:cs="Times New Roman"/>
                <w:u w:val="none"/>
                <w:shd w:fill="76FF03" w:val="clear"/>
              </w:rPr>
              <w:t xml:space="preserve"> trascinamenti M7.2.1, sulla base della scheda di misura contenuta nel testo PSR 14-22 approvato, </w:t>
            </w:r>
            <w:r>
              <w:rPr>
                <w:rFonts w:eastAsia="Times New Roman" w:cs="Times New Roman"/>
                <w:shd w:fill="76FF03" w:val="clear"/>
              </w:rPr>
              <w:t>sono inoltre considerati ammissibili l’adeguamento/il rifacimento/la qualificazione degli spazi aperti ad uso pubblico della borgata (tramite interventi di arredo e pavimentazione della viabilità interna della borgata), con particolare attenzione all’integrazione paesaggistica ed ambientale degli interventi.</w:t>
            </w:r>
            <w:r>
              <w:rPr>
                <w:rStyle w:val="FootnoteReference"/>
                <w:rFonts w:eastAsia="Times New Roman" w:cs="Times New Roman"/>
                <w:shd w:fill="76FF03" w:val="clear"/>
              </w:rPr>
              <w:footnoteReference w:id="7"/>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Azione 4)</w:t>
            </w:r>
            <w:r>
              <w:rPr>
                <w:rFonts w:eastAsia="Times New Roman" w:cs="Times New Roman"/>
              </w:rPr>
              <w:t xml:space="preserve"> Realizzazione, adeguamento e ampliamento di </w:t>
            </w:r>
            <w:r>
              <w:rPr>
                <w:rFonts w:eastAsia="Times New Roman" w:cs="Times New Roman"/>
                <w:b/>
                <w:bCs/>
              </w:rPr>
              <w:t xml:space="preserve">infrastrutture turistiche </w:t>
            </w:r>
            <w:r>
              <w:rPr>
                <w:rFonts w:eastAsia="Times New Roman" w:cs="Times New Roman"/>
              </w:rPr>
              <w:t>intese quali beni costituiti da opere e impianti permanenti, utilizzabili dalla collettività e collocati in aree pubbliche con finalità turistiche tra cui:</w:t>
            </w:r>
          </w:p>
          <w:p>
            <w:pPr>
              <w:pStyle w:val="Normal"/>
              <w:spacing w:before="40" w:after="40"/>
              <w:jc w:val="both"/>
              <w:rPr>
                <w:rFonts w:ascii="Times New Roman" w:hAnsi="Times New Roman" w:eastAsia="Times New Roman" w:cs="Times New Roman"/>
              </w:rPr>
            </w:pPr>
            <w:r>
              <w:rPr>
                <w:rFonts w:eastAsia="Times New Roman" w:cs="Times New Roman"/>
              </w:rPr>
              <w:t>-realizzazione e/o adeguamento di percorsi escursionistici a piedi, a cavallo, in bicicletta, in barca etc;</w:t>
            </w:r>
          </w:p>
          <w:p>
            <w:pPr>
              <w:pStyle w:val="Normal"/>
              <w:spacing w:before="40" w:after="40"/>
              <w:jc w:val="both"/>
              <w:rPr>
                <w:rFonts w:ascii="Times New Roman" w:hAnsi="Times New Roman" w:eastAsia="Times New Roman" w:cs="Times New Roman"/>
              </w:rPr>
            </w:pPr>
            <w:r>
              <w:rPr>
                <w:rFonts w:eastAsia="Times New Roman" w:cs="Times New Roman"/>
              </w:rPr>
              <w:t>-infrastrutture leggere per lo sviluppo di attività sportive e turistiche in ambienti lentici e lotici;</w:t>
            </w:r>
          </w:p>
          <w:p>
            <w:pPr>
              <w:pStyle w:val="Normal"/>
              <w:spacing w:before="40" w:after="40"/>
              <w:jc w:val="both"/>
              <w:rPr>
                <w:rFonts w:ascii="Times New Roman" w:hAnsi="Times New Roman" w:eastAsia="Times New Roman" w:cs="Times New Roman"/>
              </w:rPr>
            </w:pPr>
            <w:r>
              <w:rPr>
                <w:rFonts w:eastAsia="Times New Roman" w:cs="Times New Roman"/>
              </w:rPr>
              <w:t>-realizzazione di nuove tratte di accesso o di collegamento tra più itinerari tematici;</w:t>
            </w:r>
          </w:p>
          <w:p>
            <w:pPr>
              <w:pStyle w:val="Normal"/>
              <w:spacing w:before="40" w:after="40"/>
              <w:jc w:val="both"/>
              <w:rPr>
                <w:rFonts w:ascii="Times New Roman" w:hAnsi="Times New Roman" w:eastAsia="Times New Roman" w:cs="Times New Roman"/>
              </w:rPr>
            </w:pPr>
            <w:r>
              <w:rPr>
                <w:rFonts w:eastAsia="Times New Roman" w:cs="Times New Roman"/>
              </w:rPr>
              <w:t>-acquisto/realizzazione e installazione di pannelli descrittivi, segnaletica direzionale e di continuità;</w:t>
            </w:r>
          </w:p>
          <w:p>
            <w:pPr>
              <w:pStyle w:val="Normal"/>
              <w:spacing w:before="40" w:after="40"/>
              <w:jc w:val="both"/>
              <w:rPr>
                <w:rFonts w:ascii="Times New Roman" w:hAnsi="Times New Roman" w:eastAsia="Times New Roman" w:cs="Times New Roman"/>
              </w:rPr>
            </w:pPr>
            <w:r>
              <w:rPr>
                <w:rFonts w:eastAsia="Times New Roman" w:cs="Times New Roman"/>
              </w:rPr>
              <w:t>interventi mirati a garantire l’accessibilità e la fruibilità a utenti con esigenze complesse e differenziate, (pedane e ponti in legno su sentieri scivolosi o su percorsi con gradini e terrazzamenti, zone di sosta e postazioni di osservazione adeguate a chi si muove su sedia a rotelle, indicazioni con scritte Braille o mappe tattili per coloro che hanno difficoltà visive, attrezzature destinate allo scopo);</w:t>
            </w:r>
          </w:p>
          <w:p>
            <w:pPr>
              <w:pStyle w:val="Normal"/>
              <w:spacing w:before="40" w:after="40"/>
              <w:jc w:val="both"/>
              <w:rPr>
                <w:rFonts w:ascii="Times New Roman" w:hAnsi="Times New Roman" w:eastAsia="Times New Roman" w:cs="Times New Roman"/>
              </w:rPr>
            </w:pPr>
            <w:r>
              <w:rPr>
                <w:rFonts w:eastAsia="Times New Roman" w:cs="Times New Roman"/>
              </w:rPr>
              <w:t>-realizzazione di strutture di riparo temporaneo dalle intemperie, bivacchi, aree di sosta per campeggio, per camper, aree picnic, punti sosta e punti esposizione;</w:t>
            </w:r>
          </w:p>
          <w:p>
            <w:pPr>
              <w:pStyle w:val="Normal"/>
              <w:spacing w:before="40" w:after="40"/>
              <w:jc w:val="both"/>
              <w:rPr>
                <w:rFonts w:ascii="Times New Roman" w:hAnsi="Times New Roman" w:eastAsia="Times New Roman" w:cs="Times New Roman"/>
              </w:rPr>
            </w:pPr>
            <w:r>
              <w:rPr>
                <w:rFonts w:eastAsia="Times New Roman" w:cs="Times New Roman"/>
              </w:rPr>
              <w:t>-infrastrutture leggere per lo sviluppo del turismo naturalistico;</w:t>
            </w:r>
          </w:p>
          <w:p>
            <w:pPr>
              <w:pStyle w:val="Normal"/>
              <w:spacing w:before="40" w:after="40"/>
              <w:jc w:val="both"/>
              <w:rPr>
                <w:rFonts w:ascii="Times New Roman" w:hAnsi="Times New Roman" w:eastAsia="Times New Roman" w:cs="Times New Roman"/>
              </w:rPr>
            </w:pPr>
            <w:r>
              <w:rPr>
                <w:rFonts w:eastAsia="Times New Roman" w:cs="Times New Roman"/>
              </w:rPr>
              <w:t>-punti di appoggio e di apprestamento di servizi igienici;</w:t>
            </w:r>
          </w:p>
          <w:p>
            <w:pPr>
              <w:pStyle w:val="Normal"/>
              <w:spacing w:before="40" w:after="40"/>
              <w:jc w:val="both"/>
              <w:rPr>
                <w:rFonts w:ascii="Times New Roman" w:hAnsi="Times New Roman" w:eastAsia="Times New Roman" w:cs="Times New Roman"/>
              </w:rPr>
            </w:pPr>
            <w:r>
              <w:rPr>
                <w:rFonts w:eastAsia="Times New Roman" w:cs="Times New Roman"/>
              </w:rPr>
              <w:t>-georeferenziazione degli itinerari;</w:t>
            </w:r>
          </w:p>
          <w:p>
            <w:pPr>
              <w:pStyle w:val="Normal"/>
              <w:spacing w:before="40" w:after="40"/>
              <w:jc w:val="both"/>
              <w:rPr>
                <w:rFonts w:ascii="Times New Roman" w:hAnsi="Times New Roman" w:eastAsia="Times New Roman" w:cs="Times New Roman"/>
              </w:rPr>
            </w:pPr>
            <w:r>
              <w:rPr>
                <w:rFonts w:eastAsia="Times New Roman" w:cs="Times New Roman"/>
              </w:rPr>
              <w:t>-adeguamento di immobili e/o acquisto di arredi e attrezzature per la realizzazione o il miglioramento di centri di informazione e accoglienza turistica;</w:t>
            </w:r>
          </w:p>
          <w:p>
            <w:pPr>
              <w:pStyle w:val="Normal"/>
              <w:spacing w:before="40" w:after="40"/>
              <w:jc w:val="both"/>
              <w:rPr>
                <w:rFonts w:ascii="Times New Roman" w:hAnsi="Times New Roman" w:eastAsia="Times New Roman" w:cs="Times New Roman"/>
              </w:rPr>
            </w:pPr>
            <w:r>
              <w:rPr>
                <w:rFonts w:eastAsia="Times New Roman" w:cs="Times New Roman"/>
              </w:rPr>
              <w:t>-recupero, conservazione, ristrutturazione e adeguamento di strutture di pregio paesaggistico - culturale situate lungo o in prossimità dei percorsi sostenuti dalla presente tipologia di investimento;</w:t>
            </w:r>
          </w:p>
          <w:p>
            <w:pPr>
              <w:pStyle w:val="Normal"/>
              <w:spacing w:before="40" w:after="40"/>
              <w:jc w:val="both"/>
              <w:rPr>
                <w:rFonts w:ascii="Times New Roman" w:hAnsi="Times New Roman" w:eastAsia="Times New Roman" w:cs="Times New Roman"/>
              </w:rPr>
            </w:pPr>
            <w:r>
              <w:rPr>
                <w:rFonts w:eastAsia="Times New Roman" w:cs="Times New Roman"/>
              </w:rPr>
              <w:t>- investimenti per la gestione dell’acqua e per fronteggiare emergenze idriche nei rifugi/bivacchi;</w:t>
            </w:r>
          </w:p>
          <w:p>
            <w:pPr>
              <w:pStyle w:val="Normal"/>
              <w:spacing w:before="40" w:after="40"/>
              <w:jc w:val="both"/>
              <w:rPr>
                <w:rFonts w:ascii="Times New Roman" w:hAnsi="Times New Roman" w:eastAsia="Times New Roman" w:cs="Times New Roman"/>
              </w:rPr>
            </w:pPr>
            <w:r>
              <w:rPr>
                <w:rFonts w:eastAsia="Times New Roman" w:cs="Times New Roman"/>
              </w:rPr>
              <w:t>-investimenti finalizzati allo sviluppo di servizi turistici inerenti al turismo rurale quali:</w:t>
            </w:r>
          </w:p>
          <w:p>
            <w:pPr>
              <w:pStyle w:val="Normal"/>
              <w:spacing w:before="40" w:after="40"/>
              <w:jc w:val="both"/>
              <w:rPr>
                <w:rFonts w:ascii="Times New Roman" w:hAnsi="Times New Roman" w:eastAsia="Times New Roman" w:cs="Times New Roman"/>
              </w:rPr>
            </w:pPr>
            <w:r>
              <w:rPr>
                <w:rFonts w:eastAsia="Times New Roman" w:cs="Times New Roman"/>
              </w:rPr>
              <w:t>-investimenti per l’innovazione tecnologica dei servizi turistici attraverso sistemi di informazione compresi investimenti in tema di sicurezza per gli escursionisti;</w:t>
            </w:r>
          </w:p>
          <w:p>
            <w:pPr>
              <w:pStyle w:val="Normal"/>
              <w:spacing w:before="40" w:after="40"/>
              <w:jc w:val="both"/>
              <w:rPr>
                <w:rFonts w:ascii="Times New Roman" w:hAnsi="Times New Roman" w:eastAsia="Times New Roman" w:cs="Times New Roman"/>
              </w:rPr>
            </w:pPr>
            <w:r>
              <w:rPr>
                <w:rFonts w:eastAsia="Times New Roman" w:cs="Times New Roman"/>
              </w:rPr>
              <w:t>-investimenti per l’organizzazione a livello aggregato di servizi di promozione, ricezione, accoglienza, accompagnamento e altre attività connesse alle esigenze del turismo rurale;</w:t>
            </w:r>
          </w:p>
          <w:p>
            <w:pPr>
              <w:pStyle w:val="Normal"/>
              <w:spacing w:before="40" w:after="40"/>
              <w:jc w:val="both"/>
              <w:rPr>
                <w:rFonts w:ascii="Times New Roman" w:hAnsi="Times New Roman" w:eastAsia="Times New Roman" w:cs="Times New Roman"/>
              </w:rPr>
            </w:pPr>
            <w:r>
              <w:rPr>
                <w:rFonts w:eastAsia="Times New Roman" w:cs="Times New Roman"/>
              </w:rPr>
              <w:t>-realizzazione di materiale turistico e informativo (anche) online relativo all’offerta connessa al patrimonio outdoor regionale;</w:t>
            </w:r>
          </w:p>
          <w:p>
            <w:pPr>
              <w:pStyle w:val="Normal"/>
              <w:spacing w:before="40" w:after="40"/>
              <w:jc w:val="both"/>
              <w:rPr>
                <w:rFonts w:ascii="Times New Roman" w:hAnsi="Times New Roman" w:eastAsia="Times New Roman" w:cs="Times New Roman"/>
              </w:rPr>
            </w:pPr>
            <w:r>
              <w:rPr>
                <w:rFonts w:eastAsia="Times New Roman" w:cs="Times New Roman"/>
              </w:rPr>
              <w:t>-realizzazione di siti multimediali non legati ad attività economiche e di innovazioni tecnologiche cioè investimenti materiali ed immateriali per lo sviluppo di sistemi di comunicazione (TLC).</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Azione 5)</w:t>
            </w:r>
            <w:r>
              <w:rPr>
                <w:rFonts w:eastAsia="Times New Roman" w:cs="Times New Roman"/>
              </w:rPr>
              <w:t xml:space="preserve"> Realizzazione, miglioramento, adeguamento e ampliamento di </w:t>
            </w:r>
            <w:r>
              <w:rPr>
                <w:rFonts w:eastAsia="Times New Roman" w:cs="Times New Roman"/>
                <w:b/>
                <w:bCs/>
              </w:rPr>
              <w:t>infrastrutture ricreative pubbliche</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-realizzazione e/o adeguamento di strutture per attività sportive all’aperto;</w:t>
            </w:r>
          </w:p>
          <w:p>
            <w:pPr>
              <w:pStyle w:val="Normal"/>
              <w:spacing w:before="40" w:after="40"/>
              <w:jc w:val="both"/>
              <w:rPr>
                <w:rFonts w:ascii="Times New Roman" w:hAnsi="Times New Roman" w:eastAsia="Times New Roman" w:cs="Times New Roman"/>
              </w:rPr>
            </w:pPr>
            <w:r>
              <w:rPr>
                <w:rFonts w:eastAsia="Times New Roman" w:cs="Times New Roman"/>
              </w:rPr>
              <w:t>-realizzazione e/o adeguamento di strutture senza scopo di lucro per attività culturali, inclusi teatri, musei, ecomusei, cinema, circoli, orti botanici;</w:t>
            </w:r>
          </w:p>
          <w:p>
            <w:pPr>
              <w:pStyle w:val="Normal"/>
              <w:spacing w:before="40" w:after="40"/>
              <w:jc w:val="both"/>
              <w:rPr>
                <w:rFonts w:ascii="Times New Roman" w:hAnsi="Times New Roman" w:eastAsia="Times New Roman" w:cs="Times New Roman"/>
              </w:rPr>
            </w:pPr>
            <w:r>
              <w:rPr>
                <w:rFonts w:eastAsia="Times New Roman" w:cs="Times New Roman"/>
              </w:rPr>
              <w:t>-realizzazione di spazi destinati a ludoteche, spazi polifunzionali ricreativi, aree attrezzate per l’infanzia.</w:t>
            </w:r>
          </w:p>
          <w:p>
            <w:pPr>
              <w:pStyle w:val="Normal"/>
              <w:spacing w:before="40" w:after="40"/>
              <w:jc w:val="both"/>
              <w:rPr>
                <w:highlight w:val="none"/>
                <w:shd w:fill="76FF03" w:val="clear"/>
              </w:rPr>
            </w:pPr>
            <w:r>
              <w:rPr>
                <w:u w:val="none"/>
                <w:shd w:fill="76FF03" w:val="clear"/>
              </w:rPr>
              <w:t>Per la Regione Piemonte, ai trascinamenti M7.4.1, sulla base della scheda di misura contenuta nel testo PSR 14-22 approvato, non si applica il vincolo dell’assenza di scopo di lucro</w:t>
            </w:r>
            <w:r>
              <w:rPr>
                <w:rStyle w:val="FootnoteReference"/>
                <w:u w:val="none"/>
                <w:shd w:fill="76FF03" w:val="clear"/>
              </w:rPr>
              <w:footnoteReference w:id="8"/>
            </w:r>
            <w:r>
              <w:rPr>
                <w:u w:val="none"/>
                <w:shd w:fill="76FF03" w:val="clear"/>
              </w:rPr>
              <w:t>.</w:t>
            </w:r>
          </w:p>
          <w:p>
            <w:pPr>
              <w:pStyle w:val="Normal"/>
              <w:spacing w:before="40" w:after="40"/>
              <w:jc w:val="both"/>
              <w:rPr>
                <w:highlight w:val="none"/>
                <w:shd w:fill="00FFFF" w:val="clear"/>
              </w:rPr>
            </w:pPr>
            <w:r>
              <w:rPr>
                <w:shd w:fill="00FFFF" w:val="clear"/>
              </w:rPr>
            </w:r>
          </w:p>
          <w:p>
            <w:pPr>
              <w:pStyle w:val="Normal"/>
              <w:spacing w:before="40" w:after="40"/>
              <w:jc w:val="both"/>
              <w:rPr>
                <w:rFonts w:ascii="Times New Roman" w:hAnsi="Times New Roman" w:eastAsia="Times New Roman" w:cs="Times New Roman"/>
              </w:rPr>
            </w:pPr>
            <w:r>
              <w:rPr>
                <w:rFonts w:eastAsia="Times New Roman" w:cs="Times New Roman"/>
                <w:u w:val="single"/>
              </w:rPr>
              <w:t>Azione 6)</w:t>
            </w:r>
            <w:r>
              <w:rPr>
                <w:rFonts w:eastAsia="Times New Roman" w:cs="Times New Roman"/>
              </w:rPr>
              <w:t xml:space="preserve"> Realizzazione, adeguamento e ampliamento di </w:t>
            </w:r>
            <w:r>
              <w:rPr>
                <w:rFonts w:eastAsia="Times New Roman" w:cs="Times New Roman"/>
                <w:b/>
                <w:bCs/>
              </w:rPr>
              <w:t>infrastrutture informatiche e servizi digitali</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-realizzazione siti multimediali e di piattaforme per la gestione di dati geografici inventariali;</w:t>
            </w:r>
          </w:p>
          <w:p>
            <w:pPr>
              <w:pStyle w:val="Normal"/>
              <w:spacing w:before="40" w:after="40"/>
              <w:jc w:val="both"/>
              <w:rPr>
                <w:rFonts w:ascii="Times New Roman" w:hAnsi="Times New Roman" w:eastAsia="Times New Roman" w:cs="Times New Roman"/>
              </w:rPr>
            </w:pPr>
            <w:r>
              <w:rPr>
                <w:rFonts w:eastAsia="Times New Roman" w:cs="Times New Roman"/>
              </w:rPr>
              <w:t>-realizzazione di applicativi (eventualmente anche disponibili in versione mobile) per l’interrogazione delle piattaforme/base dati;</w:t>
            </w:r>
          </w:p>
          <w:p>
            <w:pPr>
              <w:pStyle w:val="Normal"/>
              <w:spacing w:before="40" w:after="40"/>
              <w:jc w:val="both"/>
              <w:rPr>
                <w:rFonts w:ascii="Times New Roman" w:hAnsi="Times New Roman" w:eastAsia="Times New Roman" w:cs="Times New Roman"/>
              </w:rPr>
            </w:pPr>
            <w:r>
              <w:rPr>
                <w:rFonts w:eastAsia="Times New Roman" w:cs="Times New Roman"/>
              </w:rPr>
              <w:t>-realizzazione di strumenti per la costruzione di scenari a scala territoriale;</w:t>
            </w:r>
          </w:p>
          <w:p>
            <w:pPr>
              <w:pStyle w:val="Normal"/>
              <w:spacing w:before="40" w:after="40"/>
              <w:jc w:val="both"/>
              <w:rPr>
                <w:rFonts w:ascii="Times New Roman" w:hAnsi="Times New Roman" w:eastAsia="Times New Roman" w:cs="Times New Roman"/>
              </w:rPr>
            </w:pPr>
            <w:r>
              <w:rPr>
                <w:rFonts w:eastAsia="Times New Roman" w:cs="Times New Roman"/>
              </w:rPr>
              <w:t>-banche dati e servizi funzionali alle altre iniziative forestali / rurali;</w:t>
            </w:r>
          </w:p>
          <w:p>
            <w:pPr>
              <w:pStyle w:val="Normal"/>
              <w:spacing w:before="40" w:after="40"/>
              <w:jc w:val="both"/>
              <w:rPr>
                <w:rFonts w:ascii="Times New Roman" w:hAnsi="Times New Roman" w:eastAsia="Times New Roman" w:cs="Times New Roman"/>
              </w:rPr>
            </w:pPr>
            <w:r>
              <w:rPr>
                <w:rFonts w:eastAsia="Times New Roman" w:cs="Times New Roman"/>
              </w:rPr>
              <w:t>-sistemi di comunicazione (TLC) locali;</w:t>
            </w:r>
          </w:p>
          <w:p>
            <w:pPr>
              <w:pStyle w:val="Normal"/>
              <w:spacing w:before="40" w:after="40"/>
              <w:jc w:val="both"/>
              <w:rPr>
                <w:rFonts w:ascii="Times New Roman" w:hAnsi="Times New Roman" w:eastAsia="Times New Roman" w:cs="Times New Roman"/>
              </w:rPr>
            </w:pPr>
            <w:r>
              <w:rPr>
                <w:rFonts w:eastAsia="Times New Roman" w:cs="Times New Roman"/>
              </w:rPr>
              <w:t>-reti di accesso alla connettività in banda ultra-larga, comprensive delle reti interne per gli edifici della Pubblica Amministrazione.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Azione 7)</w:t>
            </w:r>
            <w:r>
              <w:rPr>
                <w:rFonts w:eastAsia="Times New Roman" w:cs="Times New Roman"/>
              </w:rPr>
              <w:t xml:space="preserve"> Realizzazione di </w:t>
            </w:r>
            <w:r>
              <w:rPr>
                <w:rFonts w:eastAsia="Times New Roman" w:cs="Times New Roman"/>
                <w:b/>
                <w:bCs/>
              </w:rPr>
              <w:t xml:space="preserve">infrastrutture irrigue extra-aziendali </w:t>
            </w:r>
            <w:r>
              <w:rPr>
                <w:rFonts w:eastAsia="Times New Roman" w:cs="Times New Roman"/>
              </w:rPr>
              <w:t>che comportino un aumento netto della superficie irrigata:</w:t>
            </w:r>
          </w:p>
          <w:p>
            <w:pPr>
              <w:pStyle w:val="Normal"/>
              <w:numPr>
                <w:ilvl w:val="0"/>
                <w:numId w:val="1"/>
              </w:numPr>
              <w:spacing w:before="40" w:after="40"/>
              <w:ind w:hanging="280" w:left="720"/>
              <w:jc w:val="left"/>
              <w:rPr>
                <w:rFonts w:ascii="Times New Roman" w:hAnsi="Times New Roman" w:eastAsia="Times New Roman" w:cs="Times New Roman"/>
              </w:rPr>
            </w:pPr>
            <w:r>
              <w:rPr>
                <w:rFonts w:eastAsia="Times New Roman" w:cs="Times New Roman"/>
              </w:rPr>
            </w:r>
          </w:p>
          <w:p>
            <w:pPr>
              <w:pStyle w:val="Normal"/>
              <w:numPr>
                <w:ilvl w:val="1"/>
                <w:numId w:val="1"/>
              </w:numPr>
              <w:spacing w:before="40" w:after="40"/>
              <w:ind w:hanging="280" w:left="1440"/>
              <w:jc w:val="left"/>
              <w:rPr>
                <w:rFonts w:ascii="Times New Roman" w:hAnsi="Times New Roman" w:eastAsia="Times New Roman" w:cs="Times New Roman"/>
              </w:rPr>
            </w:pPr>
            <w:r>
              <w:rPr>
                <w:rFonts w:eastAsia="Times New Roman" w:cs="Times New Roman"/>
              </w:rPr>
              <w:t>miglioramento, rinnovo e ripristino delle infrastrutture irrigue esistenti che comportino un aumento netto della superficie irrigata</w:t>
            </w:r>
          </w:p>
          <w:p>
            <w:pPr>
              <w:pStyle w:val="Normal"/>
              <w:numPr>
                <w:ilvl w:val="1"/>
                <w:numId w:val="1"/>
              </w:numPr>
              <w:spacing w:before="40" w:after="40"/>
              <w:ind w:hanging="280" w:left="1440"/>
              <w:jc w:val="left"/>
              <w:rPr>
                <w:rFonts w:ascii="Times New Roman" w:hAnsi="Times New Roman" w:eastAsia="Times New Roman" w:cs="Times New Roman"/>
              </w:rPr>
            </w:pPr>
            <w:r>
              <w:rPr>
                <w:rFonts w:eastAsia="Times New Roman" w:cs="Times New Roman"/>
              </w:rPr>
              <w:t>creazione di nuove infrastrutture irrigue che comportano un aumento netto della superficie irrigata</w:t>
            </w:r>
          </w:p>
          <w:p>
            <w:pPr>
              <w:pStyle w:val="Normal"/>
              <w:numPr>
                <w:ilvl w:val="1"/>
                <w:numId w:val="1"/>
              </w:numPr>
              <w:spacing w:before="40" w:after="40"/>
              <w:ind w:hanging="280" w:left="1440"/>
              <w:jc w:val="left"/>
              <w:rPr>
                <w:rFonts w:ascii="Times New Roman" w:hAnsi="Times New Roman" w:eastAsia="Times New Roman" w:cs="Times New Roman"/>
              </w:rPr>
            </w:pPr>
            <w:r>
              <w:rPr>
                <w:rFonts w:eastAsia="Times New Roman" w:cs="Times New Roman"/>
              </w:rPr>
              <w:t>creazione, ampliamento, miglioramento, ristrutturazione e manutenzione straordinaria di invasi interaziendali e/o collettivi o altre forme di stoccaggio/conservazione dell’acqua (incluse le opere di adduzione e/o distribuzione di pertinenza esclusivamente extra-aziendale) che comportano un aumento netto della superficie irrigata.</w:t>
            </w:r>
          </w:p>
          <w:p>
            <w:pPr>
              <w:pStyle w:val="Normal"/>
              <w:numPr>
                <w:ilvl w:val="1"/>
                <w:numId w:val="1"/>
              </w:numPr>
              <w:spacing w:before="40" w:after="40"/>
              <w:ind w:hanging="280" w:left="1440"/>
              <w:jc w:val="left"/>
              <w:rPr>
                <w:rFonts w:ascii="Times New Roman" w:hAnsi="Times New Roman" w:eastAsia="Times New Roman" w:cs="Times New Roman"/>
              </w:rPr>
            </w:pPr>
            <w:r>
              <w:rPr>
                <w:rFonts w:eastAsia="Times New Roman" w:cs="Times New Roman"/>
              </w:rPr>
              <w:t>creazione, ampliamento, miglioramento, ristrutturazione e manutenzione straordinaria di invasi interaziendali e/o collettivi o altre forme di stoccaggio/conservazione dell’acqua (incluse le opere di adduzione e/o distribuzione di pertinenza esclusivamente extra-aziendale) per l’accumulo di acque sotterranee.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CR06</w:t>
            </w:r>
            <w:r>
              <w:rPr>
                <w:rFonts w:eastAsia="Times New Roman" w:cs="Times New Roman"/>
                <w:color w:val="000000"/>
              </w:rPr>
              <w:t xml:space="preserve"> – Ai fini dell’ammissibilità è necessario che la domanda di sostegno sia corredata dalla presentazione di un progetto di investimento volto a fornire elementi per la valutazione della efficacia dell’operazione per il raggiungimento delle finalità dell’intervento.</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CR07</w:t>
            </w:r>
            <w:r>
              <w:rPr>
                <w:rFonts w:eastAsia="Times New Roman" w:cs="Times New Roman"/>
                <w:color w:val="000000"/>
              </w:rPr>
              <w:t xml:space="preserve"> – Un’operazione può essere attuata esclusivamente all’interno del territorio di competenza di ciascuna Regione//Provincia Autonoma che attiva l’intervento.</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CR08</w:t>
            </w:r>
            <w:r>
              <w:rPr>
                <w:rFonts w:eastAsia="Times New Roman" w:cs="Times New Roman"/>
                <w:color w:val="000000"/>
              </w:rPr>
              <w:t xml:space="preserve"> – Al fine di evitare eccessivi oneri amministrativi per la gestione dei procedimenti connessi all’erogazione del sostegno nonché, se del caso, per </w:t>
            </w:r>
            <w:r>
              <w:rPr>
                <w:rFonts w:eastAsia="Times New Roman" w:cs="Times New Roman"/>
              </w:rPr>
              <w:t xml:space="preserve">garantire un maggior grado di sostenibilità economica degli investimenti, non sono eleggibili al sostegno operazioni per le quali la spesa ammissibile o il contributo pubblico siano al di sotto di un importo minimo. </w:t>
            </w:r>
            <w:r>
              <w:rPr>
                <w:rFonts w:eastAsia="Times New Roman" w:cs="Times New Roman"/>
                <w:color w:val="000000"/>
              </w:rPr>
              <w:t xml:space="preserve">L’elenco delle Regioni e Province Autonome che adottano il presente criterio, la qualificazione e la quantificazione delle rispettive soglie </w:t>
            </w:r>
            <w:r>
              <w:rPr>
                <w:rFonts w:eastAsia="Times New Roman" w:cs="Times New Roman"/>
              </w:rPr>
              <w:t>sono di seguito riportate</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1022"/>
              <w:gridCol w:w="1020"/>
              <w:gridCol w:w="1022"/>
              <w:gridCol w:w="1022"/>
              <w:gridCol w:w="1020"/>
              <w:gridCol w:w="1022"/>
              <w:gridCol w:w="1020"/>
              <w:gridCol w:w="1020"/>
              <w:gridCol w:w="1020"/>
              <w:gridCol w:w="1021"/>
            </w:tblGrid>
            <w:tr>
              <w:trPr/>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87" w:type="dxa"/>
                  <w:gridSpan w:val="9"/>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CR08 Soglie minime per operazione</w:t>
                  </w:r>
                </w:p>
              </w:tc>
            </w:tr>
            <w:tr>
              <w:trPr/>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10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r>
            <w:tr>
              <w:trPr/>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Soglia minima spesa ammissibile</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30.000</w:t>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100.000</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(Az.7)</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25.000 (Az. 1, 2, 3, 4, 5, 6)</w:t>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 (Az.2)</w:t>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40.000</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 (Az.2, 3, 4, 6)</w:t>
                  </w:r>
                </w:p>
                <w:p>
                  <w:pPr>
                    <w:pStyle w:val="Qlbt-cell-lineql-align-center"/>
                    <w:widowControl/>
                    <w:suppressAutoHyphens w:val="true"/>
                    <w:spacing w:before="0" w:after="240"/>
                    <w:jc w:val="left"/>
                    <w:rPr>
                      <w:highlight w:val="none"/>
                      <w:shd w:fill="ADFF2F" w:val="clear"/>
                    </w:rPr>
                  </w:pPr>
                  <w:r>
                    <w:rPr>
                      <w:rFonts w:eastAsia="Times New Roman" w:cs="Times New Roman"/>
                      <w:b w:val="false"/>
                      <w:bCs w:val="false"/>
                      <w:i w:val="false"/>
                      <w:iCs w:val="false"/>
                      <w:caps w:val="false"/>
                      <w:smallCaps w:val="false"/>
                      <w:color w:val="000000"/>
                      <w:kern w:val="0"/>
                      <w:shd w:fill="ADFF2F" w:val="clear"/>
                      <w:lang w:val="en-US" w:eastAsia="en-US" w:bidi="ar-SA"/>
                    </w:rPr>
                    <w:t>100.000 per i trascinamenti del PSR 2014-2022</w:t>
                  </w:r>
                  <w:r>
                    <w:rPr>
                      <w:rStyle w:val="FootnoteReference"/>
                      <w:rFonts w:eastAsia="Times New Roman" w:cs="Times New Roman"/>
                      <w:b w:val="false"/>
                      <w:bCs w:val="false"/>
                      <w:i w:val="false"/>
                      <w:iCs w:val="false"/>
                      <w:caps w:val="false"/>
                      <w:smallCaps w:val="false"/>
                      <w:color w:val="000000"/>
                      <w:kern w:val="0"/>
                      <w:shd w:fill="ADFF2F" w:val="clear"/>
                      <w:lang w:val="en-US" w:eastAsia="en-US" w:bidi="ar-SA"/>
                    </w:rPr>
                    <w:footnoteReference w:id="9"/>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 (Az.7)</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w:t>
                  </w:r>
                </w:p>
              </w:tc>
              <w:tc>
                <w:tcPr>
                  <w:tcW w:w="10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Soglia minima contributo pubblico</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w:t>
                  </w:r>
                </w:p>
              </w:tc>
              <w:tc>
                <w:tcPr>
                  <w:tcW w:w="10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CR09 </w:t>
            </w:r>
            <w:r>
              <w:rPr>
                <w:rFonts w:eastAsia="Times New Roman" w:cs="Times New Roman"/>
                <w:color w:val="000000"/>
              </w:rPr>
              <w:t xml:space="preserve">– </w:t>
            </w:r>
            <w:r>
              <w:rPr>
                <w:rFonts w:eastAsia="Times New Roman" w:cs="Times New Roman"/>
              </w:rPr>
              <w:t>Al fine di consentire l’accesso ai benefici del sostegno ad un numero adeguato di beneficiari è possibile stabilire un importo massimo di spesa ammissibile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 L’elenco delle Regioni e Province Autonome che adottano il presente criterio nonché la qualificazione e quantificazione delle rispettive soglie sono di seguito riportate.</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3541"/>
              <w:gridCol w:w="1026"/>
              <w:gridCol w:w="1019"/>
              <w:gridCol w:w="1019"/>
              <w:gridCol w:w="1567"/>
              <w:gridCol w:w="1018"/>
              <w:gridCol w:w="1019"/>
            </w:tblGrid>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49" w:type="dxa"/>
                  <w:gridSpan w:val="5"/>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CR09 Limiti massimi per beneficiario</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2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1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101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 ammissibile per periodo di programmazione</w:t>
                  </w:r>
                </w:p>
              </w:tc>
              <w:tc>
                <w:tcPr>
                  <w:tcW w:w="102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 (Az.1)</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1.000.000 (Az.2)</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Azione 1</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w:t>
                  </w:r>
                </w:p>
              </w:tc>
              <w:tc>
                <w:tcPr>
                  <w:tcW w:w="1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Contributo pubblico per periodo di programmazione</w:t>
                  </w:r>
                </w:p>
              </w:tc>
              <w:tc>
                <w:tcPr>
                  <w:tcW w:w="102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56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300.000 beneficiario singolo comune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900.000 beneficiario associazione di comuni</w:t>
                  </w:r>
                </w:p>
              </w:tc>
              <w:tc>
                <w:tcPr>
                  <w:tcW w:w="101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2.000.000</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Contributo pubblico in quattro anni</w:t>
                  </w:r>
                </w:p>
              </w:tc>
              <w:tc>
                <w:tcPr>
                  <w:tcW w:w="102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2.000.000 (Az.7)</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 limite</w:t>
                  </w:r>
                </w:p>
              </w:tc>
              <w:tc>
                <w:tcPr>
                  <w:tcW w:w="102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Az.2, 3, 4,</w:t>
                  </w:r>
                  <w:r>
                    <w:rPr>
                      <w:rFonts w:eastAsia="Times New Roman" w:cs="Times New Roman"/>
                      <w:b w:val="false"/>
                      <w:bCs w:val="false"/>
                      <w:i w:val="false"/>
                      <w:iCs w:val="false"/>
                      <w:caps w:val="false"/>
                      <w:smallCaps w:val="false"/>
                      <w:color w:val="000000"/>
                      <w:kern w:val="0"/>
                      <w:shd w:fill="76FF03" w:val="clear"/>
                      <w:lang w:val="en-US" w:eastAsia="en-US" w:bidi="ar-SA"/>
                    </w:rPr>
                    <w:t xml:space="preserve"> 5</w:t>
                  </w:r>
                  <w:r>
                    <w:rPr>
                      <w:rStyle w:val="FootnoteReference"/>
                      <w:rFonts w:eastAsia="Times New Roman" w:cs="Times New Roman"/>
                      <w:b w:val="false"/>
                      <w:bCs w:val="false"/>
                      <w:i w:val="false"/>
                      <w:iCs w:val="false"/>
                      <w:caps w:val="false"/>
                      <w:smallCaps w:val="false"/>
                      <w:color w:val="000000"/>
                      <w:kern w:val="0"/>
                      <w:shd w:fill="76FF03" w:val="clear"/>
                      <w:lang w:val="en-US" w:eastAsia="en-US" w:bidi="ar-SA"/>
                    </w:rPr>
                    <w:footnoteReference w:id="10"/>
                  </w:r>
                  <w:r>
                    <w:rPr>
                      <w:rFonts w:eastAsia="Times New Roman" w:cs="Times New Roman"/>
                      <w:b w:val="false"/>
                      <w:bCs w:val="false"/>
                      <w:i w:val="false"/>
                      <w:iCs w:val="false"/>
                      <w:caps w:val="false"/>
                      <w:smallCaps w:val="false"/>
                      <w:color w:val="000000"/>
                      <w:kern w:val="0"/>
                      <w:lang w:val="en-US" w:eastAsia="en-US" w:bidi="ar-SA"/>
                    </w:rPr>
                    <w:t xml:space="preserve"> 6</w:t>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Azione 7</w:t>
                  </w:r>
                </w:p>
              </w:tc>
              <w:tc>
                <w:tcPr>
                  <w:tcW w:w="1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01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CR10</w:t>
            </w:r>
            <w:r>
              <w:rPr>
                <w:rFonts w:eastAsia="Times New Roman" w:cs="Times New Roman"/>
                <w:color w:val="000000"/>
              </w:rPr>
              <w:t xml:space="preserve"> – Per le medesime finalità di cui al CR09 è possibile stabilire un importo massimo di spesa ammissibile o di contributo pubblico erogabile per ciascuna operazione di investimento. L’elenco delle Regioni e Province Autonome che adottano il presente criterio nonché la qualificazione e quantificazione delle rispettive soglie </w:t>
            </w:r>
            <w:r>
              <w:rPr>
                <w:rFonts w:eastAsia="Times New Roman" w:cs="Times New Roman"/>
              </w:rPr>
              <w:t>sono riportate di seguito: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929"/>
              <w:gridCol w:w="928"/>
              <w:gridCol w:w="929"/>
              <w:gridCol w:w="929"/>
              <w:gridCol w:w="839"/>
              <w:gridCol w:w="916"/>
              <w:gridCol w:w="1237"/>
              <w:gridCol w:w="863"/>
              <w:gridCol w:w="792"/>
              <w:gridCol w:w="930"/>
              <w:gridCol w:w="916"/>
            </w:tblGrid>
            <w:tr>
              <w:trPr/>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79" w:type="dxa"/>
                  <w:gridSpan w:val="10"/>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CR10 Limiti massimi per operazione</w:t>
                  </w:r>
                </w:p>
              </w:tc>
            </w:tr>
            <w:tr>
              <w:trPr/>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8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12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8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79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r>
            <w:tr>
              <w:trPr/>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ammissibile</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250.000</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Azione 1</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1.600.000</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(AZ.7)</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 (Az. 1, 2, 3)</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250.000 (Az. 4, 5, 6)</w:t>
                  </w:r>
                </w:p>
              </w:tc>
              <w:tc>
                <w:tcPr>
                  <w:tcW w:w="8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150.000</w:t>
                  </w:r>
                </w:p>
              </w:tc>
              <w:tc>
                <w:tcPr>
                  <w:tcW w:w="12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 (Az.2)</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250.000 (Az.4)</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76FF03" w:val="clear"/>
                      <w:lang w:val="en-US" w:eastAsia="en-US" w:bidi="ar-SA"/>
                    </w:rPr>
                    <w:t>400.000 per i trascinamenti del PSR 2014-2022</w:t>
                  </w:r>
                  <w:r>
                    <w:rPr>
                      <w:rStyle w:val="FootnoteReference"/>
                      <w:rFonts w:eastAsia="Times New Roman" w:cs="Times New Roman"/>
                      <w:b w:val="false"/>
                      <w:bCs w:val="false"/>
                      <w:i w:val="false"/>
                      <w:iCs w:val="false"/>
                      <w:caps w:val="false"/>
                      <w:smallCaps w:val="false"/>
                      <w:color w:val="000000"/>
                      <w:kern w:val="0"/>
                      <w:shd w:fill="ADFF2F" w:val="clear"/>
                      <w:lang w:val="en-US" w:eastAsia="en-US" w:bidi="ar-SA"/>
                    </w:rPr>
                    <w:footnoteReference w:id="11"/>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 (Az.3)</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2.000.000 (Az.7)</w:t>
                  </w:r>
                </w:p>
              </w:tc>
              <w:tc>
                <w:tcPr>
                  <w:tcW w:w="8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500.000 (Az.1)</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1.000.000 (Az.2)</w:t>
                  </w:r>
                </w:p>
              </w:tc>
              <w:tc>
                <w:tcPr>
                  <w:tcW w:w="79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1.000.000</w:t>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Contributo pubblico</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200.000 (Az.2)</w:t>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9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300.000*</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900.000**</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1.000.000 (Az.1, 2, 4, 5, 6)</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3.000.000 (Az.7)</w:t>
                  </w:r>
                </w:p>
              </w:tc>
            </w:tr>
            <w:tr>
              <w:trPr/>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 limite</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Azione 7</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Az.6</w:t>
                  </w:r>
                </w:p>
              </w:tc>
              <w:tc>
                <w:tcPr>
                  <w:tcW w:w="8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9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t>Relativamente alle soglie individuate dalla regione Sardegna il limite di € 300.000 per operazione si applica in caso di singolo beneficiario. In caso di associazioni di comuni l'importo (€ 300.000) è moltiplicato per il numero dei partecipanti fino ad un massimo di € 900.000.</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CR11</w:t>
            </w:r>
            <w:r>
              <w:rPr>
                <w:rFonts w:eastAsia="Times New Roman" w:cs="Times New Roman"/>
              </w:rPr>
              <w:t xml:space="preserve"> – 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presentazione della citata domanda o alla pubblicazione dell’invito a presentare proposte, entro un termine stabilito dalle stesse Autorità di Gestione non superiore a 24 mesi.</w:t>
            </w:r>
          </w:p>
          <w:p>
            <w:pPr>
              <w:pStyle w:val="Normal"/>
              <w:spacing w:before="40" w:after="40"/>
              <w:jc w:val="both"/>
              <w:rPr>
                <w:rFonts w:ascii="Times New Roman" w:hAnsi="Times New Roman" w:eastAsia="Times New Roman" w:cs="Times New Roman"/>
              </w:rPr>
            </w:pPr>
            <w:r>
              <w:rPr>
                <w:rFonts w:eastAsia="Times New Roman" w:cs="Times New Roman"/>
              </w:rPr>
              <w:t>Per quanto riguarda la regione Piemonte il CR11 è modulato per Azioni così come riportato nella seguente tabella:</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7711"/>
              <w:gridCol w:w="2498"/>
            </w:tblGrid>
            <w:tr>
              <w:trPr/>
              <w:tc>
                <w:tcPr>
                  <w:tcW w:w="1020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CR11 Garanzia dell’effetto incentivo del contributo pubblico Regione Piemonte</w:t>
                  </w:r>
                </w:p>
              </w:tc>
            </w:tr>
            <w:tr>
              <w:trPr>
                <w:trHeight w:val="649" w:hRule="atLeast"/>
              </w:trPr>
              <w:tc>
                <w:tcPr>
                  <w:tcW w:w="77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Avvio lavori o attività dopo la </w:t>
                  </w:r>
                  <w:r>
                    <w:rPr>
                      <w:rFonts w:eastAsia="Times New Roman" w:cs="Times New Roman"/>
                      <w:b/>
                      <w:bCs/>
                      <w:i w:val="false"/>
                      <w:iCs w:val="false"/>
                      <w:caps w:val="false"/>
                      <w:smallCaps w:val="false"/>
                      <w:color w:val="000000"/>
                      <w:kern w:val="0"/>
                      <w:lang w:val="en-US" w:eastAsia="en-US" w:bidi="ar-SA"/>
                    </w:rPr>
                    <w:t>presentazione</w:t>
                  </w:r>
                  <w:r>
                    <w:rPr>
                      <w:rFonts w:eastAsia="Times New Roman" w:cs="Times New Roman"/>
                      <w:b w:val="false"/>
                      <w:bCs w:val="false"/>
                      <w:i w:val="false"/>
                      <w:iCs w:val="false"/>
                      <w:caps w:val="false"/>
                      <w:smallCaps w:val="false"/>
                      <w:color w:val="000000"/>
                      <w:kern w:val="0"/>
                      <w:lang w:val="en-US" w:eastAsia="en-US" w:bidi="ar-SA"/>
                    </w:rPr>
                    <w:t xml:space="preserve"> della domanda di sostegno</w:t>
                  </w:r>
                </w:p>
              </w:tc>
              <w:tc>
                <w:tcPr>
                  <w:tcW w:w="2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Az.2, 3, 4, </w:t>
                  </w:r>
                  <w:r>
                    <w:rPr>
                      <w:rFonts w:eastAsia="Times New Roman" w:cs="Times New Roman"/>
                      <w:b w:val="false"/>
                      <w:bCs w:val="false"/>
                      <w:i w:val="false"/>
                      <w:iCs w:val="false"/>
                      <w:caps w:val="false"/>
                      <w:smallCaps w:val="false"/>
                      <w:color w:val="000000"/>
                      <w:kern w:val="0"/>
                      <w:shd w:fill="76FF03" w:val="clear"/>
                      <w:lang w:val="en-US" w:eastAsia="en-US" w:bidi="ar-SA"/>
                    </w:rPr>
                    <w:t>5</w:t>
                  </w:r>
                  <w:r>
                    <w:rPr>
                      <w:rFonts w:eastAsia="Times New Roman" w:cs="Times New Roman"/>
                      <w:b w:val="false"/>
                      <w:bCs w:val="false"/>
                      <w:i w:val="false"/>
                      <w:iCs w:val="false"/>
                      <w:caps w:val="false"/>
                      <w:smallCaps w:val="false"/>
                      <w:color w:val="000000"/>
                      <w:kern w:val="0"/>
                      <w:lang w:val="en-US" w:eastAsia="en-US" w:bidi="ar-SA"/>
                    </w:rPr>
                    <w:t>, 6</w:t>
                  </w:r>
                </w:p>
              </w:tc>
            </w:tr>
            <w:tr>
              <w:trPr/>
              <w:tc>
                <w:tcPr>
                  <w:tcW w:w="77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Avvio lavori o attività dopo </w:t>
                  </w:r>
                  <w:r>
                    <w:rPr>
                      <w:rFonts w:eastAsia="Times New Roman" w:cs="Times New Roman"/>
                      <w:b/>
                      <w:bCs/>
                      <w:i w:val="false"/>
                      <w:iCs w:val="false"/>
                      <w:caps w:val="false"/>
                      <w:smallCaps w:val="false"/>
                      <w:color w:val="000000"/>
                      <w:kern w:val="0"/>
                      <w:lang w:val="en-US" w:eastAsia="en-US" w:bidi="ar-SA"/>
                    </w:rPr>
                    <w:t>l’approvazione</w:t>
                  </w:r>
                  <w:r>
                    <w:rPr>
                      <w:rFonts w:eastAsia="Times New Roman" w:cs="Times New Roman"/>
                      <w:b w:val="false"/>
                      <w:bCs w:val="false"/>
                      <w:i w:val="false"/>
                      <w:iCs w:val="false"/>
                      <w:caps w:val="false"/>
                      <w:smallCaps w:val="false"/>
                      <w:color w:val="000000"/>
                      <w:kern w:val="0"/>
                      <w:lang w:val="en-US" w:eastAsia="en-US" w:bidi="ar-SA"/>
                    </w:rPr>
                    <w:t xml:space="preserve"> della domanda di sostegno</w:t>
                  </w:r>
                </w:p>
              </w:tc>
              <w:tc>
                <w:tcPr>
                  <w:tcW w:w="2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Az.7</w:t>
                  </w:r>
                </w:p>
              </w:tc>
            </w:tr>
            <w:tr>
              <w:trPr/>
              <w:tc>
                <w:tcPr>
                  <w:tcW w:w="77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Restrizione temporale sull’ammissibilità delle attività preparatorie (max 24 mesi)</w:t>
                  </w:r>
                </w:p>
              </w:tc>
              <w:tc>
                <w:tcPr>
                  <w:tcW w:w="24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lineRule="auto" w:line="240" w:before="0" w:after="183"/>
                    <w:jc w:val="left"/>
                    <w:rPr/>
                  </w:pPr>
                  <w:r>
                    <w:rPr>
                      <w:rFonts w:eastAsia="Times New Roman" w:cs="Times New Roman"/>
                      <w:b w:val="false"/>
                      <w:bCs w:val="false"/>
                      <w:i w:val="false"/>
                      <w:iCs w:val="false"/>
                      <w:caps w:val="false"/>
                      <w:smallCaps w:val="false"/>
                      <w:color w:val="000000"/>
                      <w:kern w:val="0"/>
                      <w:lang w:val="en-US" w:eastAsia="en-US" w:bidi="ar-SA"/>
                    </w:rPr>
                    <w:t>12 mesi (Az.2, 3, 4, 6)</w:t>
                  </w:r>
                </w:p>
                <w:p>
                  <w:pPr>
                    <w:pStyle w:val="Qlbt-cell-lineql-align-center"/>
                    <w:widowControl/>
                    <w:suppressAutoHyphens w:val="true"/>
                    <w:spacing w:lineRule="auto" w:line="240" w:before="183" w:after="0"/>
                    <w:jc w:val="left"/>
                    <w:rPr/>
                  </w:pPr>
                  <w:r>
                    <w:rPr>
                      <w:rFonts w:eastAsia="Times New Roman" w:cs="Times New Roman"/>
                      <w:b w:val="false"/>
                      <w:bCs w:val="false"/>
                      <w:i w:val="false"/>
                      <w:iCs w:val="false"/>
                      <w:caps w:val="false"/>
                      <w:smallCaps w:val="false"/>
                      <w:color w:val="000000"/>
                      <w:kern w:val="0"/>
                      <w:lang w:val="en-US" w:eastAsia="en-US" w:bidi="ar-SA"/>
                    </w:rPr>
                    <w:t>24 mesi (Az.7)</w:t>
                  </w:r>
                </w:p>
              </w:tc>
            </w:tr>
            <w:tr>
              <w:trPr/>
              <w:tc>
                <w:tcPr>
                  <w:tcW w:w="7711" w:type="dxa"/>
                  <w:tcBorders>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highlight w:val="none"/>
                      <w:shd w:fill="7FFF00" w:val="clear"/>
                    </w:rPr>
                  </w:pPr>
                  <w:r>
                    <w:rPr>
                      <w:rFonts w:eastAsia="Times New Roman" w:cs="Times New Roman"/>
                      <w:b w:val="false"/>
                      <w:bCs w:val="false"/>
                      <w:i w:val="false"/>
                      <w:iCs w:val="false"/>
                      <w:caps w:val="false"/>
                      <w:smallCaps w:val="false"/>
                      <w:color w:val="000000"/>
                      <w:shd w:fill="7FFF00" w:val="clear"/>
                    </w:rPr>
                    <w:t>‍</w:t>
                  </w:r>
                  <w:r>
                    <w:rPr>
                      <w:rFonts w:eastAsia="Times New Roman" w:cs="Times New Roman"/>
                      <w:b w:val="false"/>
                      <w:bCs w:val="false"/>
                      <w:i w:val="false"/>
                      <w:iCs w:val="false"/>
                      <w:caps w:val="false"/>
                      <w:smallCaps w:val="false"/>
                      <w:color w:val="000000"/>
                      <w:shd w:fill="7FFF00" w:val="clear"/>
                    </w:rPr>
                    <w:t>Spese di predisposizione della domanda di sostegno: non ammissibili</w:t>
                  </w:r>
                </w:p>
              </w:tc>
              <w:tc>
                <w:tcPr>
                  <w:tcW w:w="2498" w:type="dxa"/>
                  <w:tcBorders>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highlight w:val="none"/>
                      <w:shd w:fill="7FFF00" w:val="clear"/>
                    </w:rPr>
                  </w:pPr>
                  <w:r>
                    <w:rPr>
                      <w:rFonts w:eastAsia="Times New Roman" w:cs="Times New Roman"/>
                      <w:b w:val="false"/>
                      <w:bCs w:val="false"/>
                      <w:i w:val="false"/>
                      <w:iCs w:val="false"/>
                      <w:caps w:val="false"/>
                      <w:smallCaps w:val="false"/>
                      <w:color w:val="000000"/>
                      <w:shd w:fill="7FFF00" w:val="clear"/>
                    </w:rPr>
                    <w:t>Trascinam PSR 14-22</w:t>
                  </w:r>
                  <w:r>
                    <w:rPr>
                      <w:rStyle w:val="FootnoteReference"/>
                      <w:rFonts w:eastAsia="Times New Roman" w:cs="Times New Roman"/>
                      <w:b w:val="false"/>
                      <w:bCs w:val="false"/>
                      <w:i w:val="false"/>
                      <w:iCs w:val="false"/>
                      <w:caps w:val="false"/>
                      <w:smallCaps w:val="false"/>
                      <w:color w:val="000000"/>
                      <w:shd w:fill="7FFF00" w:val="clear"/>
                    </w:rPr>
                    <w:footnoteReference w:id="12"/>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i/>
                <w:iCs/>
                <w:color w:val="000000"/>
                <w:u w:val="single" w:color="000000"/>
              </w:rPr>
              <w:t>Criteri di ammissibilità per gli investimenti in infrastrutture irrigue di cui all’Azione 7) lettere a) e b)</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CR12</w:t>
            </w:r>
            <w:r>
              <w:rPr>
                <w:rFonts w:eastAsia="Times New Roman" w:cs="Times New Roman"/>
                <w:color w:val="000000"/>
              </w:rPr>
              <w:t xml:space="preserve"> </w:t>
            </w:r>
            <w:r>
              <w:rPr>
                <w:rFonts w:eastAsia="Times New Roman" w:cs="Times New Roman"/>
              </w:rPr>
              <w:t xml:space="preserve">– </w:t>
            </w:r>
            <w:r>
              <w:rPr>
                <w:rFonts w:eastAsia="Times New Roman" w:cs="Times New Roman"/>
                <w:color w:val="000000"/>
              </w:rPr>
              <w:t>Gli investimenti sono ammissibili solo nei bacini idrografici per le quali sia stato inviato alla Commissione europea il Piano di gestione dello stesso, ai sensi della direttiva 2000/60/CE.</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CR13 </w:t>
            </w:r>
            <w:r>
              <w:rPr>
                <w:rFonts w:eastAsia="Times New Roman" w:cs="Times New Roman"/>
              </w:rPr>
              <w:t xml:space="preserve">– </w:t>
            </w:r>
            <w:r>
              <w:rPr>
                <w:rFonts w:eastAsia="Times New Roman" w:cs="Times New Roman"/>
                <w:color w:val="000000"/>
              </w:rPr>
              <w:t>Il predetto Piano di gestione deve comprendere l’intera area in cui sono previsti gli investimenti, nonché eventuali altre aree in cui l’ambiente può essere influenzato dagli investimenti stessi.</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CR14 </w:t>
            </w:r>
            <w:r>
              <w:rPr>
                <w:rFonts w:eastAsia="Times New Roman" w:cs="Times New Roman"/>
              </w:rPr>
              <w:t xml:space="preserve">– </w:t>
            </w:r>
            <w:r>
              <w:rPr>
                <w:rFonts w:eastAsia="Times New Roman" w:cs="Times New Roman"/>
                <w:color w:val="000000"/>
              </w:rPr>
              <w:t>Le misure che prendono effetto in virtù dei predetti piani di gestione (conformemente all’articolo 11 della predetta direttiva) e che sono pertinenti per il settore agricolo devono essere precedentemente specificate nel relativo programma di misure.</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CR15 </w:t>
            </w:r>
            <w:r>
              <w:rPr>
                <w:rFonts w:eastAsia="Times New Roman" w:cs="Times New Roman"/>
              </w:rPr>
              <w:t xml:space="preserve">– </w:t>
            </w:r>
            <w:r>
              <w:rPr>
                <w:rFonts w:eastAsia="Times New Roman" w:cs="Times New Roman"/>
                <w:color w:val="000000"/>
              </w:rPr>
              <w:t>Sono ammissibili solo investimenti per i quali siano presenti contatori intesi a misurare il consumo di acqua relativo agli stessi investimenti oggetto del sostegno. In alternativa, è possibile installare i contatori atti a tale scopo nell’ambito degli stessi investimenti oggetto del sostegno.</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CR16</w:t>
            </w:r>
            <w:r>
              <w:rPr>
                <w:rFonts w:eastAsia="Times New Roman" w:cs="Times New Roman"/>
                <w:color w:val="000000"/>
              </w:rPr>
              <w:t xml:space="preserve"> – Lo stato dei corpi idrici su cui insistono gli investimenti non è stato ritenuto meno di buono nei pertinenti piani di gestione dei bacini idrografici per motivi inerenti alla quantità d’acqua. Per i corpi idrici superficiali, la condizione relativa allo “stato non buono per motivi inerenti la quantità d’acqua” è derivata dal contemporaneo verificarsi delle condizioni “stato ecologico non buono o sconosciuto” e “presenza di pressioni significative relative a prelievi”. Per i corpi idrici sotterranei si fa riferimento allo stato quantitativo.</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CR17 </w:t>
            </w:r>
            <w:r>
              <w:rPr>
                <w:rFonts w:eastAsia="Times New Roman" w:cs="Times New Roman"/>
              </w:rPr>
              <w:t>– In aggiunta alle condizioni descritte dal CR16, un</w:t>
            </w:r>
            <w:r>
              <w:rPr>
                <w:rFonts w:eastAsia="Times New Roman" w:cs="Times New Roman"/>
                <w:color w:val="000000"/>
              </w:rPr>
              <w:t>’analisi di impatto ambientale, laddove prevista per il tipo di intervento dalla normativa nazionale e regionale in materia, mostra che gli investimenti non avranno un impatto negativo significativo sull’ambiente; tale analisi di impatto ambientale è effettuata o approvata dall’autorità competente secondo la normativa nazionale e regionale in materia.</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 18 </w:t>
            </w:r>
            <w:r>
              <w:rPr>
                <w:rFonts w:eastAsia="Times New Roman" w:cs="Times New Roman"/>
              </w:rPr>
              <w:t xml:space="preserve">– </w:t>
            </w:r>
            <w:r>
              <w:rPr>
                <w:rFonts w:eastAsia="Times New Roman" w:cs="Times New Roman"/>
                <w:color w:val="000000"/>
              </w:rPr>
              <w:t xml:space="preserve">Con riferimento agli investimenti in infrastrutture irrigue in capo agli enti irrigui, al momento della presentazione della domanda le proposte progettuali devono essere presenti nella banca dati DANIA (https://dania.crea.gov.it/), </w:t>
            </w:r>
            <w:r>
              <w:rPr>
                <w:rFonts w:eastAsia="Times New Roman" w:cs="Times New Roman"/>
              </w:rPr>
              <w:t>complete di tutte le informazioni richieste e non sono state finanziate da altri fondi nazionali, e/o regionali e/o comunitari.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i/>
                <w:iCs/>
                <w:u w:val="single"/>
              </w:rPr>
              <w:t>Criteri di ammissibilità per gli investimenti in infrastrutture irrigue di cui all’Azione 7) lettere c) e d)</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 xml:space="preserve">CR19 </w:t>
            </w:r>
            <w:r>
              <w:rPr>
                <w:rFonts w:eastAsia="Times New Roman" w:cs="Times New Roman"/>
              </w:rPr>
              <w:t>- Gli investimenti per la creazione o l’ampliamento di invasi/bacini [reservoir] a fini irrigui sono ammissibili unicamente purché ciò non comporti un impatto negativo significativo sull’ambiente, come risultante da un’analisi di impatto ambientale, laddove prevista per il tipo di intervento dalla normativa nazionale e regionale in materia; tale analisi di impatto ambientale è effettuata dal proponente e approvata dall’Autorità competente secondo la normativa nazionale e regionale in materia.</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il tipo di sostegno (non SIGC) o impegno (SIGC) ammissibile e altri obblighi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b/>
                <w:bCs/>
                <w:color w:val="000000"/>
                <w:u w:val="single" w:color="000000"/>
              </w:rPr>
              <w:t>Impegni inerenti le operazioni di investimento:</w:t>
            </w:r>
          </w:p>
          <w:p>
            <w:pPr>
              <w:pStyle w:val="Normal"/>
              <w:spacing w:before="40" w:after="40"/>
              <w:jc w:val="both"/>
              <w:rPr>
                <w:rFonts w:ascii="Times New Roman" w:hAnsi="Times New Roman" w:eastAsia="Times New Roman" w:cs="Times New Roman"/>
              </w:rPr>
            </w:pPr>
            <w:r>
              <w:rPr>
                <w:rFonts w:eastAsia="Times New Roman" w:cs="Times New Roman"/>
                <w:color w:val="000000"/>
              </w:rPr>
              <w:t>Il beneficiario di un’operazione di investimento si impegna a:</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IM01</w:t>
            </w:r>
            <w:r>
              <w:rPr>
                <w:rFonts w:eastAsia="Times New Roman" w:cs="Times New Roman"/>
                <w:color w:val="000000"/>
              </w:rPr>
              <w:t xml:space="preserve"> - realizzare l’operazione conformemente a quanto definito con le disposizioni attuative dell’Autorità di Gestione territorialmente competente, fatte salve eventuali varianti e/o deroghe stabilite dalla stessa;</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IM02</w:t>
            </w:r>
            <w:r>
              <w:rPr>
                <w:rFonts w:eastAsia="Times New Roman" w:cs="Times New Roman"/>
                <w:color w:val="000000"/>
              </w:rPr>
              <w:t xml:space="preserve"> - fatti salvi i casi di forza maggiore, assicurare la stabilità dell’operazione di investimento oggetto di sostegno per un periodo minimo di tempo ed alle condizioni stabiliti dalle Autorità di Gestione regionali.</w:t>
            </w:r>
          </w:p>
          <w:tbl>
            <w:tblPr>
              <w:tblStyle w:val="quill-better-table"/>
              <w:tblW w:w="9996" w:type="dxa"/>
              <w:jc w:val="left"/>
              <w:tblInd w:w="35" w:type="dxa"/>
              <w:tblLayout w:type="fixed"/>
              <w:tblCellMar>
                <w:top w:w="15" w:type="dxa"/>
                <w:left w:w="22" w:type="dxa"/>
                <w:bottom w:w="15" w:type="dxa"/>
                <w:right w:w="22" w:type="dxa"/>
              </w:tblCellMar>
              <w:tblLook w:val="05e0"/>
            </w:tblPr>
            <w:tblGrid>
              <w:gridCol w:w="676"/>
              <w:gridCol w:w="691"/>
              <w:gridCol w:w="688"/>
              <w:gridCol w:w="680"/>
              <w:gridCol w:w="685"/>
              <w:gridCol w:w="689"/>
              <w:gridCol w:w="686"/>
              <w:gridCol w:w="681"/>
              <w:gridCol w:w="686"/>
              <w:gridCol w:w="695"/>
              <w:gridCol w:w="680"/>
              <w:gridCol w:w="686"/>
              <w:gridCol w:w="689"/>
              <w:gridCol w:w="686"/>
              <w:gridCol w:w="398"/>
            </w:tblGrid>
            <w:tr>
              <w:trPr/>
              <w:tc>
                <w:tcPr>
                  <w:tcW w:w="67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922" w:type="dxa"/>
                  <w:gridSpan w:val="13"/>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Periodi minimi di stabilità</w:t>
                  </w:r>
                </w:p>
              </w:tc>
              <w:tc>
                <w:tcPr>
                  <w:tcW w:w="398"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i/>
                      <w:iCs/>
                      <w:caps w:val="false"/>
                      <w:smallCaps w:val="false"/>
                      <w:color w:val="000000"/>
                    </w:rPr>
                  </w:pPr>
                  <w:r>
                    <w:rPr>
                      <w:rFonts w:eastAsia="Times New Roman" w:cs="Times New Roman"/>
                      <w:b w:val="false"/>
                      <w:bCs w:val="false"/>
                      <w:i/>
                      <w:iCs/>
                      <w:caps w:val="false"/>
                      <w:smallCaps w:val="false"/>
                      <w:color w:val="000000"/>
                      <w:sz w:val="20"/>
                    </w:rPr>
                  </w:r>
                </w:p>
              </w:tc>
            </w:tr>
            <w:tr>
              <w:trPr/>
              <w:tc>
                <w:tcPr>
                  <w:tcW w:w="67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9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6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68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68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6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68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3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r>
            <w:tr>
              <w:trPr/>
              <w:tc>
                <w:tcPr>
                  <w:tcW w:w="67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Beni mobili, attrezzature</w:t>
                  </w:r>
                </w:p>
              </w:tc>
              <w:tc>
                <w:tcPr>
                  <w:tcW w:w="69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3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r>
            <w:tr>
              <w:trPr/>
              <w:tc>
                <w:tcPr>
                  <w:tcW w:w="67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Beni immobili, opere edili</w:t>
                  </w:r>
                </w:p>
              </w:tc>
              <w:tc>
                <w:tcPr>
                  <w:tcW w:w="69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center"/>
                    <w:rPr/>
                  </w:pPr>
                  <w:r>
                    <w:rPr>
                      <w:rFonts w:eastAsia="Times New Roman" w:cs="Times New Roman"/>
                      <w:b w:val="false"/>
                      <w:bCs w:val="false"/>
                      <w:i w:val="false"/>
                      <w:iCs w:val="false"/>
                      <w:caps w:val="false"/>
                      <w:smallCaps w:val="false"/>
                      <w:color w:val="000000"/>
                      <w:kern w:val="0"/>
                      <w:lang w:val="en-US" w:eastAsia="en-US" w:bidi="ar-SA"/>
                    </w:rPr>
                    <w:t>5 [Az.2, 3, 4,</w:t>
                  </w:r>
                  <w:r>
                    <w:rPr>
                      <w:rFonts w:eastAsia="Times New Roman" w:cs="Times New Roman"/>
                      <w:b w:val="false"/>
                      <w:bCs w:val="false"/>
                      <w:i w:val="false"/>
                      <w:iCs w:val="false"/>
                      <w:caps w:val="false"/>
                      <w:smallCaps w:val="false"/>
                      <w:color w:val="000000"/>
                      <w:kern w:val="0"/>
                      <w:shd w:fill="ADFF2F" w:val="clear"/>
                      <w:lang w:val="en-US" w:eastAsia="en-US" w:bidi="ar-SA"/>
                    </w:rPr>
                    <w:t xml:space="preserve"> 5 ,</w:t>
                  </w:r>
                  <w:r>
                    <w:rPr>
                      <w:rStyle w:val="FootnoteReference"/>
                      <w:rFonts w:eastAsia="Times New Roman" w:cs="Times New Roman"/>
                      <w:b w:val="false"/>
                      <w:bCs w:val="false"/>
                      <w:i w:val="false"/>
                      <w:iCs w:val="false"/>
                      <w:caps w:val="false"/>
                      <w:smallCaps w:val="false"/>
                      <w:color w:val="000000"/>
                      <w:kern w:val="0"/>
                      <w:shd w:fill="ADFF2F" w:val="clear"/>
                      <w:lang w:val="en-US" w:eastAsia="en-US" w:bidi="ar-SA"/>
                    </w:rPr>
                    <w:footnoteReference w:id="13"/>
                  </w:r>
                  <w:r>
                    <w:rPr>
                      <w:rFonts w:eastAsia="Times New Roman" w:cs="Times New Roman"/>
                      <w:b w:val="false"/>
                      <w:bCs w:val="false"/>
                      <w:i w:val="false"/>
                      <w:iCs w:val="false"/>
                      <w:caps w:val="false"/>
                      <w:smallCaps w:val="false"/>
                      <w:color w:val="000000"/>
                      <w:kern w:val="0"/>
                      <w:lang w:val="en-US" w:eastAsia="en-US" w:bidi="ar-SA"/>
                    </w:rPr>
                    <w:t xml:space="preserve"> 6]</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(Az.7)</w:t>
                  </w:r>
                </w:p>
              </w:tc>
              <w:tc>
                <w:tcPr>
                  <w:tcW w:w="6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3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r>
          </w:tbl>
          <w:p>
            <w:pPr>
              <w:pStyle w:val="Normal"/>
              <w:spacing w:before="40" w:after="40"/>
              <w:jc w:val="both"/>
              <w:rPr>
                <w:rFonts w:ascii="Times New Roman" w:hAnsi="Times New Roman" w:eastAsia="Times New Roman" w:cs="Times New Roman"/>
              </w:rPr>
            </w:pPr>
            <w:r>
              <w:rPr>
                <w:rFonts w:eastAsia="Times New Roman" w:cs="Times New Roman"/>
              </w:rPr>
              <w:t>Relativamente alla P.A. Trento il periodo minimo si intende a partire dalla domanda di pagamento finale.</w:t>
            </w:r>
          </w:p>
          <w:p>
            <w:pPr>
              <w:pStyle w:val="Normal"/>
              <w:spacing w:before="40" w:after="40"/>
              <w:jc w:val="both"/>
              <w:rPr>
                <w:rFonts w:ascii="Times New Roman" w:hAnsi="Times New Roman" w:eastAsia="Times New Roman" w:cs="Times New Roman"/>
              </w:rPr>
            </w:pPr>
            <w:r>
              <w:rPr>
                <w:rFonts w:eastAsia="Times New Roman" w:cs="Times New Roman"/>
              </w:rPr>
              <w:t>Relativamente alla regione Umbria il periodo minimo si intende a partire dal pagamento finale.</w:t>
            </w:r>
          </w:p>
          <w:p>
            <w:pPr>
              <w:pStyle w:val="Normal"/>
              <w:spacing w:before="40" w:after="40"/>
              <w:jc w:val="both"/>
              <w:rPr>
                <w:rFonts w:ascii="Times New Roman" w:hAnsi="Times New Roman" w:eastAsia="Times New Roman" w:cs="Times New Roman"/>
              </w:rPr>
            </w:pPr>
            <w:r>
              <w:rPr>
                <w:rFonts w:eastAsia="Times New Roman" w:cs="Times New Roman"/>
              </w:rPr>
              <w:t>Per la Regione Puglia il periodo minimo decorre dal pagamento del saldo.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u w:val="single" w:color="000000"/>
              </w:rPr>
              <w:t>Altri obblighi</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OB01</w:t>
            </w:r>
            <w:r>
              <w:rPr>
                <w:rFonts w:eastAsia="Times New Roman" w:cs="Times New Roman"/>
                <w:color w:val="000000"/>
              </w:rPr>
              <w:t xml:space="preserve"> – Al fine di corrispondere agli obblighi di informazione, pubblicità e visibilità per le operazioni oggetto di sostegno del FEASR, si applica quanto previsto dal Regolamento di esecuzione (UE) n. 2022/129.</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OB02</w:t>
            </w:r>
            <w:r>
              <w:rPr>
                <w:rFonts w:eastAsia="Times New Roman" w:cs="Times New Roman"/>
                <w:color w:val="000000"/>
              </w:rPr>
              <w:t xml:space="preserve"> – Nel caso di beneficiari pubblici devono essere rispettate le disposizioni previste in materia di appalti pubblici.</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OB03 – </w:t>
            </w:r>
            <w:r>
              <w:rPr>
                <w:rFonts w:eastAsia="Times New Roman" w:cs="Times New Roman"/>
              </w:rPr>
              <w:t>Obbligo, in capo agli enti irrigui beneficiari di investimenti in infrastrutture irrigue di cui all'azione 7, di aggiornare in SIGRIAN tutti gli elementi geografici (e relativi attributi) relativi a opere già esistenti e a qualunque titolo afferenti all’intervento oggetto del finanziamento, da monte a valle, dalla fonte fino alla rete di distribuzione, comprendendo fonti, tronchi, nodi. In particolare, si richiede il completamento delle informazioni generali relative a tutte le geometrie, la cui presenza o assenza è verificabile accendendo alla piattaforma SIGRIAN, secondo le specifiche disponibili al seguente link (https://sigrian.crea.gov.it/index.php/normativa/).</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OB04 – </w:t>
            </w:r>
            <w:r>
              <w:rPr>
                <w:rFonts w:eastAsia="Times New Roman" w:cs="Times New Roman"/>
              </w:rPr>
              <w:t>Obbligo, in capo agli enti irrigui beneficiari di investimenti in infrastrutture irrigue di cui all'azione 7, di quantificazione dei volumi irrigui prelevati, utilizzati e restituiti e trasmissione al SIGRIAN, come da Linee guida Mipaaf di cui al DM 31/07/2015. L’impegno decorre dopo il collaudo dell’intervento realizzato.</w:t>
            </w:r>
          </w:p>
          <w:p>
            <w:pPr>
              <w:pStyle w:val="Normal"/>
              <w:spacing w:before="40" w:after="40"/>
              <w:jc w:val="both"/>
              <w:rPr>
                <w:rFonts w:ascii="Times New Roman" w:hAnsi="Times New Roman" w:eastAsia="Times New Roman" w:cs="Times New Roman"/>
              </w:rPr>
            </w:pPr>
            <w:r>
              <w:rPr>
                <w:rFonts w:eastAsia="Times New Roman" w:cs="Times New Roman"/>
                <w:b/>
                <w:bCs/>
              </w:rPr>
              <w:t xml:space="preserve">OB05 </w:t>
            </w:r>
            <w:r>
              <w:rPr>
                <w:rFonts w:eastAsia="Times New Roman" w:cs="Times New Roman"/>
                <w:b/>
                <w:bCs/>
                <w:color w:val="000000"/>
              </w:rPr>
              <w:t xml:space="preserve">– </w:t>
            </w:r>
            <w:r>
              <w:rPr>
                <w:rFonts w:eastAsia="Times New Roman" w:cs="Times New Roman"/>
              </w:rPr>
              <w:t>Obbligo, in capo agli enti irrigui beneficiari di investimenti in infrastrutture irrigue di cui all'azione 7) di aggiornare in DANIA i dati relativi al progetto finanziato.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Ammissibilità delle spese</w:t>
            </w:r>
          </w:p>
          <w:p>
            <w:pPr>
              <w:pStyle w:val="Normal"/>
              <w:spacing w:before="40" w:after="40"/>
              <w:jc w:val="both"/>
              <w:rPr>
                <w:rFonts w:ascii="Times New Roman" w:hAnsi="Times New Roman" w:eastAsia="Times New Roman" w:cs="Times New Roman"/>
              </w:rPr>
            </w:pPr>
            <w:r>
              <w:rPr>
                <w:rFonts w:eastAsia="Times New Roman" w:cs="Times New Roman"/>
              </w:rPr>
              <w:t>In merito all’ammissibilità delle spese si applica quanto previsto alle Sezioni 4.7.1. e 4.7.3, paragrafo 1 del presente Piano.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u w:val="single" w:color="000000"/>
              </w:rPr>
              <w:t>Cumulabilità degli aiuti e doppio finanziamento:</w:t>
            </w:r>
          </w:p>
          <w:p>
            <w:pPr>
              <w:pStyle w:val="Normal"/>
              <w:spacing w:before="40" w:after="40"/>
              <w:jc w:val="both"/>
              <w:rPr>
                <w:rFonts w:ascii="Times New Roman" w:hAnsi="Times New Roman" w:eastAsia="Times New Roman" w:cs="Times New Roman"/>
              </w:rPr>
            </w:pPr>
            <w:r>
              <w:rPr>
                <w:rFonts w:eastAsia="Times New Roman" w:cs="Times New Roman"/>
                <w:color w:val="000000"/>
              </w:rPr>
              <w:t>In merito alla cumulabilità degli aiuti ed al doppio finanziamento si applica quanto previsto alla Sezione 4.7.3, paragrafo 2, del presente Piano.</w:t>
            </w:r>
          </w:p>
          <w:p>
            <w:pPr>
              <w:pStyle w:val="Normal"/>
              <w:spacing w:before="40" w:after="40"/>
              <w:jc w:val="both"/>
              <w:rPr>
                <w:rFonts w:ascii="Times New Roman" w:hAnsi="Times New Roman" w:eastAsia="Times New Roman" w:cs="Times New Roman"/>
              </w:rPr>
            </w:pPr>
            <w:r>
              <w:rPr>
                <w:rFonts w:eastAsia="Times New Roman" w:cs="Times New Roman"/>
                <w:color w:val="000000"/>
              </w:rPr>
              <w:t>In merito alla cumulabilità degli aiuti ed al doppio finanziamento si applica quanto previsto alla Sezione 4.7.3, paragrafo 2, del presente Piano.</w:t>
            </w:r>
          </w:p>
          <w:p>
            <w:pPr>
              <w:pStyle w:val="Normal"/>
              <w:rPr>
                <w:highlight w:val="none"/>
                <w:shd w:fill="76FF03" w:val="clear"/>
              </w:rPr>
            </w:pPr>
            <w:r>
              <w:rPr>
                <w:rFonts w:eastAsia="Times New Roman" w:cs="Times New Roman"/>
                <w:b w:val="false"/>
                <w:bCs w:val="false"/>
                <w:color w:val="000000"/>
                <w:u w:val="none"/>
                <w:shd w:fill="76FF03" w:val="clear"/>
              </w:rPr>
              <w:t>Per la Regione Piemonte, sui trascinamenti PSR 14-22 i contributi concessi non potranno essere cumulati con altri contributi pubblici (comunitari, nazionali, regionali o altro) di qualsiasi natura o con agevolazioni fiscali</w:t>
            </w:r>
            <w:r>
              <w:rPr>
                <w:rStyle w:val="FootnoteReference"/>
                <w:b w:val="false"/>
                <w:bCs w:val="false"/>
                <w:color w:val="000000"/>
                <w:u w:val="none"/>
                <w:shd w:fill="76FF03" w:val="clear"/>
              </w:rPr>
              <w:footnoteReference w:id="14"/>
            </w:r>
          </w:p>
          <w:p>
            <w:pPr>
              <w:pStyle w:val="Normal"/>
              <w:spacing w:before="40" w:after="40"/>
              <w:jc w:val="both"/>
              <w:rPr>
                <w:rFonts w:ascii="Times New Roman" w:hAnsi="Times New Roman" w:eastAsia="Times New Roman" w:cs="Times New Roman"/>
              </w:rPr>
            </w:pPr>
            <w:r>
              <w:rPr>
                <w:rFonts w:eastAsia="Times New Roman" w:cs="Times New Roman"/>
                <w:color w:val="000000"/>
                <w:u w:val="single" w:color="000000"/>
              </w:rPr>
              <w:t>Erogazione di anticipi</w:t>
            </w:r>
          </w:p>
          <w:p>
            <w:pPr>
              <w:pStyle w:val="Normal"/>
              <w:spacing w:before="40" w:after="40"/>
              <w:jc w:val="both"/>
              <w:rPr>
                <w:rFonts w:ascii="Times New Roman" w:hAnsi="Times New Roman" w:eastAsia="Times New Roman" w:cs="Times New Roman"/>
              </w:rPr>
            </w:pPr>
            <w:r>
              <w:rPr>
                <w:rFonts w:eastAsia="Times New Roman" w:cs="Times New Roman"/>
              </w:rPr>
              <w:t>È consentito il pagamento di anticipi ai beneficiari da parte degli Organismi pagatori per un importo massimo del 50% del contributo concesso per le singole operazioni alle condizioni stabilite nella sezione 4.7.3, paragrafo 3, del presente Piano</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Specificità in materia di ammissibilità delle regioni, per ciascuna regione interessata, se del caso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color w:val="333333"/>
                <w:shd w:fill="FAFAFA" w:val="clear"/>
              </w:rPr>
              <w:t>Con riferimento a quanto riportato nella sotto-sezione 7 t</w:t>
            </w:r>
            <w:r>
              <w:rPr>
                <w:rFonts w:eastAsia="Times New Roman" w:cs="Times New Roman"/>
              </w:rPr>
              <w:t>utte le Regioni che attivano le azioni della presente scheda di intervento prevedono di limitare la forma di sostegno alle sovvenzioni in conto capitale.</w:t>
            </w:r>
          </w:p>
          <w:p>
            <w:pPr>
              <w:pStyle w:val="Normal"/>
              <w:spacing w:before="40" w:after="40"/>
              <w:rPr>
                <w:rFonts w:ascii="Times New Roman" w:hAnsi="Times New Roman" w:eastAsia="Times New Roman" w:cs="Times New Roman"/>
              </w:rPr>
            </w:pPr>
            <w:r>
              <w:rPr>
                <w:rFonts w:eastAsia="Times New Roman" w:cs="Times New Roman"/>
              </w:rPr>
              <w:t>Per quanto concerne invece il tipo di sostegno, tutte le Regioni che attivano le azioni della presente scheda di intervento prevedono il rimborso di spese effettivamente sostenute.</w:t>
            </w:r>
          </w:p>
          <w:p>
            <w:pPr>
              <w:pStyle w:val="Normal"/>
              <w:spacing w:before="40" w:after="40"/>
              <w:rPr>
                <w:rFonts w:ascii="Times New Roman" w:hAnsi="Times New Roman" w:eastAsia="Times New Roman" w:cs="Times New Roman"/>
              </w:rPr>
            </w:pPr>
            <w:r>
              <w:rPr>
                <w:rFonts w:eastAsia="Times New Roman" w:cs="Times New Roman"/>
              </w:rPr>
              <w:t>Inoltre, le Regioni Basilicata, Liguria, Molise e Umbria intendono utilizzare anche costi standard.</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9" w:name="_Toc256000009"/>
      <w:r>
        <w:rPr>
          <w:rFonts w:eastAsia="Times New Roman" w:cs="Times New Roman"/>
          <w:b w:val="false"/>
          <w:i w:val="false"/>
          <w:color w:val="000000"/>
          <w:sz w:val="24"/>
        </w:rPr>
        <w:t>6 Individuazione degli elementi di base pertinenti</w:t>
      </w:r>
      <w:bookmarkEnd w:id="9"/>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 xml:space="preserve"> </w:t>
      </w:r>
      <w:r>
        <w:rPr>
          <w:rFonts w:eastAsia="Times New Roman" w:cs="Times New Roman"/>
          <w:b w:val="false"/>
          <w:i w:val="false"/>
          <w:color w:val="000000"/>
          <w:sz w:val="24"/>
        </w:rPr>
        <w:t>(BCAA pertinenti, criteri di gestione obbligatori (CGO) e altri requisiti obbligatori sanciti dal diritto nazionale e dell'Unione), se applicabili, descrizione degli obblighi pertinenti specifici ai sensi dei CGO, e una spiegazione del modo in cui l'impegno va oltre i requisiti obbligatori (di cui all'articolo 28, paragrafo 5, all'articolo 70, paragrafo 3 e all'articolo 72, paragrafo 5).</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N.P.</w:t>
      </w:r>
    </w:p>
    <w:p>
      <w:pPr>
        <w:pStyle w:val="Heading5"/>
        <w:spacing w:before="20" w:after="20"/>
        <w:jc w:val="left"/>
        <w:rPr>
          <w:rFonts w:ascii="Times New Roman" w:hAnsi="Times New Roman" w:eastAsia="Times New Roman" w:cs="Times New Roman"/>
          <w:b w:val="false"/>
          <w:i w:val="false"/>
          <w:i w:val="false"/>
          <w:color w:val="000000"/>
          <w:sz w:val="24"/>
        </w:rPr>
      </w:pPr>
      <w:bookmarkStart w:id="10" w:name="_Toc256000010"/>
      <w:r>
        <w:rPr>
          <w:rFonts w:eastAsia="Times New Roman" w:cs="Times New Roman"/>
          <w:b w:val="false"/>
          <w:i w:val="false"/>
          <w:color w:val="000000"/>
          <w:sz w:val="24"/>
        </w:rPr>
        <w:t>7 Forma e percentuale del sostegno /importi/metodi di calcolo</w:t>
      </w:r>
      <w:bookmarkEnd w:id="10"/>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Forma di sostegno</w:t>
      </w:r>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þ</w:t>
      </w:r>
      <w:r>
        <w:rPr>
          <w:rFonts w:eastAsia="Times New Roman" w:cs="Times New Roman"/>
          <w:b/>
          <w:i w:val="false"/>
          <w:color w:val="000000"/>
          <w:sz w:val="24"/>
        </w:rPr>
        <w:t xml:space="preserve"> Sovvenzione</w:t>
      </w:r>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w:t>
      </w:r>
      <w:r>
        <w:rPr>
          <w:rFonts w:eastAsia="Times New Roman" w:cs="Times New Roman"/>
          <w:b/>
          <w:i w:val="false"/>
          <w:color w:val="000000"/>
          <w:sz w:val="24"/>
        </w:rPr>
        <w:t xml:space="preserve"> Strumento finanziario</w:t>
      </w:r>
    </w:p>
    <w:p>
      <w:pPr>
        <w:pStyle w:val="Normal"/>
        <w:spacing w:before="20" w:after="20"/>
        <w:jc w:val="left"/>
        <w:rPr>
          <w:rFonts w:ascii="Times New Roman" w:hAnsi="Times New Roman" w:eastAsia="Times New Roman" w:cs="Times New Roman"/>
          <w:b w:val="false"/>
          <w:i w:val="false"/>
          <w:i w:val="false"/>
          <w:color w:val="000000"/>
          <w:sz w:val="12"/>
        </w:rPr>
      </w:pPr>
      <w:r>
        <w:rPr>
          <w:rFonts w:eastAsia="Times New Roman" w:cs="Times New Roman"/>
          <w:b w:val="false"/>
          <w:i w:val="false"/>
          <w:color w:val="000000"/>
          <w:sz w:val="12"/>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Tipo di pagamenti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rimborso dei costi ammissibili effettivamente sostenuti da un beneficiario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costi unitari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somme forfettarie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finanziamento a tasso fisso</w:t>
      </w:r>
    </w:p>
    <w:p>
      <w:pPr>
        <w:pStyle w:val="Normal"/>
        <w:spacing w:before="20" w:after="20"/>
        <w:jc w:val="left"/>
        <w:rPr>
          <w:rFonts w:ascii="Times New Roman" w:hAnsi="Times New Roman" w:eastAsia="Times New Roman" w:cs="Times New Roman"/>
          <w:b w:val="false"/>
          <w:i w:val="false"/>
          <w:i w:val="false"/>
          <w:color w:val="000000"/>
          <w:sz w:val="12"/>
        </w:rPr>
      </w:pPr>
      <w:r>
        <w:rPr>
          <w:rFonts w:eastAsia="Times New Roman" w:cs="Times New Roman"/>
          <w:b w:val="false"/>
          <w:i w:val="false"/>
          <w:color w:val="000000"/>
          <w:sz w:val="12"/>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Base per l'istituzione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La base giuridica per la istituzione dei costi unitari sarà indicata successivamente alla definizione della modalità di calcolo dei costi unitari stessi.</w:t>
            </w:r>
          </w:p>
          <w:p>
            <w:pPr>
              <w:pStyle w:val="Normal"/>
              <w:spacing w:before="40" w:after="40"/>
              <w:rPr>
                <w:rFonts w:ascii="Times New Roman" w:hAnsi="Times New Roman" w:eastAsia="Times New Roman" w:cs="Times New Roman"/>
              </w:rPr>
            </w:pPr>
            <w:r>
              <w:rPr>
                <w:rFonts w:eastAsia="Times New Roman" w:cs="Times New Roman"/>
              </w:rPr>
              <w:t>La Regione Campania, per il finanziamento a tasso fisso, intende avvalersi anche dell'articolo 83, paragrafo 2, lettera (a), punto (ii) del Regolamento UE n. 2021/2115.</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Gamma del sostegno a livello di beneficiario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color w:val="000000"/>
              </w:rPr>
              <w:t>Fatte salve le specifiche riportate in tabella il tasso di sostegno è pari al 100% per i soggetti pubblici. Per i soggetti privati le specifiche sono riportate in tabella.</w:t>
            </w:r>
          </w:p>
          <w:tbl>
            <w:tblPr>
              <w:tblStyle w:val="quill-better-table"/>
              <w:tblW w:w="5000" w:type="pct"/>
              <w:jc w:val="left"/>
              <w:tblInd w:w="63" w:type="dxa"/>
              <w:tblLayout w:type="fixed"/>
              <w:tblCellMar>
                <w:top w:w="15" w:type="dxa"/>
                <w:left w:w="22" w:type="dxa"/>
                <w:bottom w:w="15" w:type="dxa"/>
                <w:right w:w="22" w:type="dxa"/>
              </w:tblCellMar>
              <w:tblLook w:val="05e0"/>
            </w:tblPr>
            <w:tblGrid>
              <w:gridCol w:w="680"/>
              <w:gridCol w:w="681"/>
              <w:gridCol w:w="683"/>
              <w:gridCol w:w="681"/>
              <w:gridCol w:w="678"/>
              <w:gridCol w:w="683"/>
              <w:gridCol w:w="681"/>
              <w:gridCol w:w="678"/>
              <w:gridCol w:w="683"/>
              <w:gridCol w:w="678"/>
              <w:gridCol w:w="681"/>
              <w:gridCol w:w="681"/>
              <w:gridCol w:w="680"/>
              <w:gridCol w:w="673"/>
              <w:gridCol w:w="8"/>
              <w:gridCol w:w="681"/>
            </w:tblGrid>
            <w:tr>
              <w:trPr/>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841" w:type="dxa"/>
                  <w:gridSpan w:val="1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Tassi di sostegno (dettaglio regionale)</w:t>
                  </w:r>
                </w:p>
              </w:tc>
              <w:tc>
                <w:tcPr>
                  <w:tcW w:w="689" w:type="dxa"/>
                  <w:gridSpan w:val="2"/>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i/>
                      <w:iCs/>
                      <w:caps w:val="false"/>
                      <w:smallCaps w:val="false"/>
                      <w:color w:val="000000"/>
                    </w:rPr>
                  </w:pPr>
                  <w:r>
                    <w:rPr>
                      <w:rFonts w:eastAsia="Times New Roman" w:cs="Times New Roman"/>
                      <w:b w:val="false"/>
                      <w:bCs w:val="false"/>
                      <w:i/>
                      <w:iCs/>
                      <w:caps w:val="false"/>
                      <w:smallCaps w:val="false"/>
                      <w:color w:val="000000"/>
                      <w:sz w:val="20"/>
                    </w:rPr>
                  </w:r>
                </w:p>
              </w:tc>
            </w:tr>
            <w:tr>
              <w:trPr/>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681"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r>
            <w:tr>
              <w:trPr/>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Soggetti pubblici % min</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90 (Az.2, 3, 4, </w:t>
                  </w:r>
                  <w:r>
                    <w:rPr>
                      <w:rFonts w:eastAsia="Times New Roman" w:cs="Times New Roman"/>
                      <w:b w:val="false"/>
                      <w:bCs w:val="false"/>
                      <w:i w:val="false"/>
                      <w:iCs w:val="false"/>
                      <w:caps w:val="false"/>
                      <w:smallCaps w:val="false"/>
                      <w:color w:val="000000"/>
                      <w:kern w:val="0"/>
                      <w:sz w:val="24"/>
                      <w:szCs w:val="24"/>
                      <w:shd w:fill="76FF03" w:val="clear"/>
                      <w:lang w:val="en-US" w:eastAsia="en-US" w:bidi="ar-SA"/>
                    </w:rPr>
                    <w:t>5, t</w:t>
                  </w:r>
                  <w:r>
                    <w:rPr>
                      <w:rFonts w:eastAsia="Times New Roman" w:cs="Times New Roman"/>
                      <w:b w:val="false"/>
                      <w:bCs w:val="false"/>
                      <w:i w:val="false"/>
                      <w:iCs w:val="false"/>
                      <w:caps w:val="false"/>
                      <w:smallCaps w:val="false"/>
                      <w:color w:val="000000"/>
                      <w:kern w:val="0"/>
                      <w:shd w:fill="76FF03" w:val="clear"/>
                      <w:lang w:val="en-US" w:eastAsia="en-US" w:bidi="ar-SA"/>
                    </w:rPr>
                    <w:t>rascinam PSR 14-</w:t>
                  </w:r>
                  <w:r>
                    <w:rPr>
                      <w:rFonts w:eastAsia="Times New Roman" w:cs="Times New Roman"/>
                      <w:b w:val="false"/>
                      <w:bCs w:val="false"/>
                      <w:i w:val="false"/>
                      <w:iCs w:val="false"/>
                      <w:caps w:val="false"/>
                      <w:smallCaps w:val="false"/>
                      <w:color w:val="000000"/>
                      <w:kern w:val="0"/>
                      <w:sz w:val="24"/>
                      <w:szCs w:val="24"/>
                      <w:shd w:fill="76FF03" w:val="clear"/>
                      <w:lang w:val="en-US" w:eastAsia="en-US" w:bidi="ar-SA"/>
                    </w:rPr>
                    <w:t>22)</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 (Az.6, Az.7)</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r>
            <w:tr>
              <w:trPr/>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Soggetti pubblici % max</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90</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90 (Az.2, 3, 4, </w:t>
                  </w:r>
                  <w:r>
                    <w:rPr>
                      <w:rFonts w:eastAsia="Times New Roman" w:cs="Times New Roman"/>
                      <w:color w:val="000000"/>
                      <w:kern w:val="0"/>
                      <w:sz w:val="24"/>
                      <w:szCs w:val="24"/>
                      <w:shd w:fill="76FF03" w:val="clear"/>
                      <w:lang w:val="en-US" w:eastAsia="en-US" w:bidi="ar-SA"/>
                    </w:rPr>
                    <w:t>5,</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shd w:fill="76FF03" w:val="clear"/>
                      <w:lang w:val="en-US" w:eastAsia="en-US" w:bidi="ar-SA"/>
                    </w:rPr>
                    <w:t>trascinam. PSR14-22</w:t>
                  </w:r>
                  <w:r>
                    <w:rPr>
                      <w:rStyle w:val="FootnoteReference"/>
                      <w:rFonts w:eastAsia="Times New Roman" w:cs="Times New Roman"/>
                      <w:b w:val="false"/>
                      <w:bCs w:val="false"/>
                      <w:i w:val="false"/>
                      <w:iCs w:val="false"/>
                      <w:caps w:val="false"/>
                      <w:smallCaps w:val="false"/>
                      <w:color w:val="000000"/>
                      <w:kern w:val="0"/>
                      <w:shd w:fill="76FF03" w:val="clear"/>
                      <w:lang w:val="en-US" w:eastAsia="en-US" w:bidi="ar-SA"/>
                    </w:rPr>
                    <w:footnoteReference w:id="15"/>
                  </w:r>
                  <w:r>
                    <w:rPr>
                      <w:rFonts w:eastAsia="Times New Roman" w:cs="Times New Roman"/>
                      <w:b w:val="false"/>
                      <w:bCs w:val="false"/>
                      <w:i w:val="false"/>
                      <w:iCs w:val="false"/>
                      <w:caps w:val="false"/>
                      <w:smallCaps w:val="false"/>
                      <w:color w:val="000000"/>
                      <w:kern w:val="0"/>
                      <w:lang w:val="en-US" w:eastAsia="en-US" w:bidi="ar-SA"/>
                    </w:rPr>
                    <w:t>)</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 (Az.6, Az.7)</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r>
            <w:tr>
              <w:trPr/>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Soggetti privati % min</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 (Az.2, Az. 4)</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 (Az.7)</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r>
            <w:tr>
              <w:trPr/>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Soggetti privati % max</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90</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 (Az.2, Az. 4)</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 (Az.7)</w:t>
                  </w:r>
                </w:p>
              </w:tc>
              <w:tc>
                <w:tcPr>
                  <w:tcW w:w="6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c>
                <w:tcPr>
                  <w:tcW w:w="6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81"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68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color w:val="000000"/>
              </w:rPr>
              <w:t>Per la Regione Piemonte, il tasso di sostegno per i beneficiari afferenti alla tipologia "partenariati tra soggetti pubblici e privati" è pari al 90%.</w:t>
            </w:r>
          </w:p>
          <w:p>
            <w:pPr>
              <w:pStyle w:val="Normal"/>
              <w:spacing w:before="40" w:after="40"/>
              <w:rPr>
                <w:rFonts w:ascii="Times New Roman" w:hAnsi="Times New Roman" w:eastAsia="Times New Roman" w:cs="Times New Roman"/>
              </w:rPr>
            </w:pPr>
            <w:r>
              <w:rPr>
                <w:rFonts w:eastAsia="Times New Roman" w:cs="Times New Roman"/>
                <w:color w:val="000000"/>
              </w:rPr>
              <w:t>Per la Regione Emilia-Romagna si applicano le stesse aliquote anche alle azioni 1, 2, 3, 4, 5, e 6 attivabili dai GAL in approccio LEADER.</w:t>
            </w:r>
          </w:p>
          <w:p>
            <w:pPr>
              <w:pStyle w:val="Normal"/>
              <w:spacing w:before="40" w:after="40"/>
              <w:rPr>
                <w:rFonts w:ascii="Times New Roman" w:hAnsi="Times New Roman" w:eastAsia="Times New Roman" w:cs="Times New Roman"/>
              </w:rPr>
            </w:pPr>
            <w:r>
              <w:rPr>
                <w:rFonts w:eastAsia="Times New Roman" w:cs="Times New Roman"/>
              </w:rPr>
              <w:t>Per la Regione Puglia si applicano le aliquote delle azioni 1 e 2 anche alle azioni 4 e 5 (che sono attivabili solo dai GAL in ambito Leader).</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supplementare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non vi sono spiegazioni supplementari</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1" w:name="_Toc256000011"/>
      <w:r>
        <w:rPr>
          <w:rFonts w:eastAsia="Times New Roman" w:cs="Times New Roman"/>
          <w:b w:val="false"/>
          <w:i w:val="false"/>
          <w:color w:val="000000"/>
          <w:sz w:val="24"/>
        </w:rPr>
        <w:t>8 Informazioni concernenti la valutazione degli aiuti di Stato</w:t>
      </w:r>
      <w:bookmarkEnd w:id="11"/>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L'intervento esula dall'ambito di applicazione dell'articolo 42 TFUE ed è soggetto alla valutazione degli aiuti di Stato: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Sì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No      </w:t>
      </w: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Misto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Illustrazione delle attività di sostegno che esulano dall'ambito di applicazione dell'articolo 42 TFUE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color w:val="000000"/>
                <w:shd w:fill="FFFFFF" w:val="clear"/>
              </w:rPr>
              <w:t>Può contenere attività e operazioni al di fuori del settore agricolo, il cui prodotto finale è un prodotto al di fuori del campo di applicazione dell'articolo 42 del TFUE.​</w:t>
            </w:r>
          </w:p>
          <w:p>
            <w:pPr>
              <w:pStyle w:val="Normal"/>
              <w:spacing w:before="40" w:after="40"/>
              <w:rPr>
                <w:rFonts w:ascii="Times New Roman" w:hAnsi="Times New Roman" w:eastAsia="Times New Roman" w:cs="Times New Roman"/>
              </w:rPr>
            </w:pPr>
            <w:r>
              <w:rPr>
                <w:rFonts w:eastAsia="Times New Roman" w:cs="Times New Roman"/>
                <w:color w:val="000000"/>
              </w:rPr>
              <w:t>Regione Umbria: regime di Aiuto SA.116626 e SA.116620 esentato su ABER - Reg. (UE) 2022/2472 della Commissione del 14 dicembre 2022 e ss.mm.ii, artt. 55</w:t>
            </w:r>
          </w:p>
          <w:p>
            <w:pPr>
              <w:pStyle w:val="Normal"/>
              <w:spacing w:before="40" w:after="40"/>
              <w:rPr>
                <w:rFonts w:ascii="Times New Roman" w:hAnsi="Times New Roman" w:eastAsia="Times New Roman" w:cs="Times New Roman"/>
              </w:rPr>
            </w:pPr>
            <w:r>
              <w:rPr>
                <w:rFonts w:eastAsia="Times New Roman" w:cs="Times New Roman"/>
              </w:rPr>
              <w:t xml:space="preserve">Regione Lombardia: </w:t>
            </w:r>
            <w:r>
              <w:rPr>
                <w:rFonts w:eastAsia="Times New Roman" w:cs="Times New Roman"/>
                <w:color w:val="000000"/>
              </w:rPr>
              <w:t xml:space="preserve">regime di Aiuto </w:t>
            </w:r>
            <w:r>
              <w:rPr>
                <w:rFonts w:eastAsia="Times New Roman" w:cs="Times New Roman"/>
              </w:rPr>
              <w:t>SA.</w:t>
            </w:r>
            <w:r>
              <w:rPr>
                <w:rFonts w:eastAsia="Times New Roman" w:cs="Times New Roman"/>
                <w:color w:val="000000"/>
              </w:rPr>
              <w:t xml:space="preserve"> 113835 esentato ai sensi dell’ABER - Reg. (UE) 2022/2472 della Commissione del 14 dicembre 2022 e ss.mm.ii, art. 55.</w:t>
            </w:r>
          </w:p>
          <w:p>
            <w:pPr>
              <w:pStyle w:val="Normal"/>
              <w:spacing w:before="40" w:after="40"/>
              <w:rPr>
                <w:rFonts w:ascii="Times New Roman" w:hAnsi="Times New Roman" w:eastAsia="Times New Roman" w:cs="Times New Roman"/>
              </w:rPr>
            </w:pPr>
            <w:r>
              <w:rPr>
                <w:rFonts w:eastAsia="Times New Roman" w:cs="Times New Roman"/>
              </w:rPr>
              <w:t xml:space="preserve">Regione Lombardia: Regime di aiuto </w:t>
            </w:r>
            <w:r>
              <w:rPr>
                <w:rFonts w:eastAsia="Times New Roman" w:cs="Times New Roman"/>
                <w:color w:val="000000"/>
              </w:rPr>
              <w:t>SA.114216 (notifica ordinaria).</w:t>
            </w:r>
          </w:p>
          <w:p>
            <w:pPr>
              <w:pStyle w:val="Normal"/>
              <w:spacing w:before="40" w:after="40"/>
              <w:rPr>
                <w:rFonts w:ascii="Times New Roman" w:hAnsi="Times New Roman" w:eastAsia="Times New Roman" w:cs="Times New Roman"/>
              </w:rPr>
            </w:pPr>
            <w:r>
              <w:rPr>
                <w:rFonts w:eastAsia="Times New Roman" w:cs="Times New Roman"/>
              </w:rPr>
              <w:t>Regione Piemonte:</w:t>
            </w:r>
          </w:p>
          <w:p>
            <w:pPr>
              <w:pStyle w:val="Normal"/>
              <w:spacing w:before="40" w:after="40"/>
              <w:rPr>
                <w:rFonts w:ascii="Times New Roman" w:hAnsi="Times New Roman" w:eastAsia="Times New Roman" w:cs="Times New Roman"/>
              </w:rPr>
            </w:pPr>
            <w:r>
              <w:rPr>
                <w:rFonts w:eastAsia="Times New Roman" w:cs="Times New Roman"/>
              </w:rPr>
              <w:t>Azione 3 "Reti primarie e sottoservizi"</w:t>
            </w:r>
          </w:p>
          <w:p>
            <w:pPr>
              <w:pStyle w:val="Normal"/>
              <w:numPr>
                <w:ilvl w:val="0"/>
                <w:numId w:val="2"/>
              </w:numPr>
              <w:spacing w:before="40" w:after="40"/>
              <w:ind w:hanging="210" w:left="720"/>
              <w:jc w:val="left"/>
              <w:rPr>
                <w:rFonts w:ascii="Times New Roman" w:hAnsi="Times New Roman" w:eastAsia="Times New Roman" w:cs="Times New Roman"/>
              </w:rPr>
            </w:pPr>
            <w:r>
              <w:rPr>
                <w:rFonts w:eastAsia="Times New Roman" w:cs="Times New Roman"/>
              </w:rPr>
              <w:t>non aiuto [notifica semplificata per prolungamento analogo regime Operazione 7.2.1 PSR 2014-2022, ritirata su indicazione della Commissione, non essendoci variazioni rispetto alla Decisione C(2020)7336 del 27.10.2020 - SA.57735 (2020/N)];</w:t>
            </w:r>
          </w:p>
          <w:p>
            <w:pPr>
              <w:pStyle w:val="Normal"/>
              <w:numPr>
                <w:ilvl w:val="0"/>
                <w:numId w:val="2"/>
              </w:numPr>
              <w:spacing w:before="40" w:after="40"/>
              <w:ind w:hanging="210" w:left="720"/>
              <w:jc w:val="left"/>
              <w:rPr>
                <w:rFonts w:ascii="Times New Roman" w:hAnsi="Times New Roman" w:eastAsia="Times New Roman" w:cs="Times New Roman"/>
              </w:rPr>
            </w:pPr>
            <w:r>
              <w:rPr>
                <w:rFonts w:eastAsia="Times New Roman" w:cs="Times New Roman"/>
              </w:rPr>
              <w:t>De minimis - Reg. (UE) 2023/2831.</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Azione 4 "infrastrutture turistiche":</w:t>
            </w:r>
          </w:p>
          <w:p>
            <w:pPr>
              <w:pStyle w:val="Normal"/>
              <w:numPr>
                <w:ilvl w:val="0"/>
                <w:numId w:val="3"/>
              </w:numPr>
              <w:spacing w:before="40" w:after="40"/>
              <w:ind w:hanging="210" w:left="720"/>
              <w:jc w:val="left"/>
              <w:rPr>
                <w:rFonts w:ascii="Times New Roman" w:hAnsi="Times New Roman" w:eastAsia="Times New Roman" w:cs="Times New Roman"/>
              </w:rPr>
            </w:pPr>
            <w:r>
              <w:rPr>
                <w:rFonts w:eastAsia="Times New Roman" w:cs="Times New Roman"/>
              </w:rPr>
              <w:t>regime di Aiuto SA. 109637 [notifica semplificata per prolungamento analogo regime Operazione 7.5.1 PSR 2014-2022 - in part Non Aiuto e in parte Aiuto - approvato con Decisione C(2023)9114 del 19.12.2023];</w:t>
            </w:r>
          </w:p>
          <w:p>
            <w:pPr>
              <w:pStyle w:val="Normal"/>
              <w:numPr>
                <w:ilvl w:val="0"/>
                <w:numId w:val="3"/>
              </w:numPr>
              <w:spacing w:before="40" w:after="40"/>
              <w:ind w:hanging="210" w:left="720"/>
              <w:jc w:val="left"/>
              <w:rPr>
                <w:rFonts w:ascii="Times New Roman" w:hAnsi="Times New Roman" w:eastAsia="Times New Roman" w:cs="Times New Roman"/>
              </w:rPr>
            </w:pPr>
            <w:r>
              <w:rPr>
                <w:rFonts w:eastAsia="Times New Roman" w:cs="Times New Roman"/>
              </w:rPr>
              <w:t>De minimis - Reg. (UE) 2023/2831.</w:t>
            </w:r>
          </w:p>
          <w:p>
            <w:pPr>
              <w:pStyle w:val="Normal"/>
              <w:numPr>
                <w:ilvl w:val="0"/>
                <w:numId w:val="0"/>
              </w:numPr>
              <w:spacing w:before="40" w:after="40"/>
              <w:ind w:hanging="0" w:left="720"/>
              <w:jc w:val="left"/>
              <w:rPr>
                <w:rFonts w:ascii="Times New Roman" w:hAnsi="Times New Roman" w:eastAsia="Times New Roman" w:cs="Times New Roman"/>
              </w:rPr>
            </w:pPr>
            <w:r>
              <w:rPr>
                <w:rFonts w:eastAsia="Times New Roman" w:cs="Times New Roman"/>
              </w:rPr>
            </w:r>
          </w:p>
          <w:p>
            <w:pPr>
              <w:pStyle w:val="Normal"/>
              <w:widowControl/>
              <w:numPr>
                <w:ilvl w:val="0"/>
                <w:numId w:val="0"/>
              </w:numPr>
              <w:tabs>
                <w:tab w:val="clear" w:pos="720"/>
                <w:tab w:val="left" w:pos="0" w:leader="none"/>
              </w:tabs>
              <w:suppressAutoHyphens w:val="true"/>
              <w:bidi w:val="0"/>
              <w:spacing w:before="40" w:after="40"/>
              <w:ind w:hanging="0" w:left="0" w:right="0"/>
              <w:jc w:val="left"/>
              <w:rPr>
                <w:highlight w:val="none"/>
                <w:shd w:fill="76FF03" w:val="clear"/>
              </w:rPr>
            </w:pPr>
            <w:r>
              <w:rPr>
                <w:shd w:fill="76FF03" w:val="clear"/>
              </w:rPr>
              <w:t xml:space="preserve">Azione 5 </w:t>
            </w:r>
            <w:r>
              <w:rPr>
                <w:rFonts w:eastAsia="Times New Roman" w:cs="Times New Roman"/>
                <w:color w:val="000000"/>
                <w:kern w:val="0"/>
                <w:sz w:val="24"/>
                <w:szCs w:val="24"/>
                <w:shd w:fill="76FF03" w:val="clear"/>
                <w:lang w:val="en-US" w:eastAsia="en-US" w:bidi="ar-SA"/>
              </w:rPr>
              <w:t>“Infrastrutture ricreative pubbliche”:</w:t>
            </w:r>
          </w:p>
          <w:p>
            <w:pPr>
              <w:pStyle w:val="Normal"/>
              <w:widowControl/>
              <w:numPr>
                <w:ilvl w:val="2"/>
                <w:numId w:val="4"/>
              </w:numPr>
              <w:tabs>
                <w:tab w:val="clear" w:pos="720"/>
                <w:tab w:val="left" w:pos="0" w:leader="none"/>
              </w:tabs>
              <w:suppressAutoHyphens w:val="true"/>
              <w:bidi w:val="0"/>
              <w:spacing w:before="40" w:after="40"/>
              <w:jc w:val="left"/>
              <w:rPr/>
            </w:pPr>
            <w:r>
              <w:rPr>
                <w:rFonts w:eastAsia="Times New Roman" w:cs="Times New Roman"/>
                <w:color w:val="000000"/>
                <w:kern w:val="0"/>
                <w:sz w:val="24"/>
                <w:szCs w:val="24"/>
                <w:shd w:fill="76FF03" w:val="clear"/>
                <w:lang w:val="en-US" w:eastAsia="en-US" w:bidi="ar-SA"/>
              </w:rPr>
              <w:t xml:space="preserve"> </w:t>
            </w:r>
            <w:r>
              <w:rPr>
                <w:shd w:fill="76FF03" w:val="clear"/>
              </w:rPr>
              <w:t xml:space="preserve">regime di Aiuto </w:t>
            </w:r>
            <w:r>
              <w:rPr>
                <w:rFonts w:eastAsia="Times New Roman" w:cs="Times New Roman"/>
                <w:shd w:fill="76FF03" w:val="clear"/>
              </w:rPr>
              <w:t>SA.57735 (2020/N)</w:t>
            </w:r>
            <w:r>
              <w:rPr>
                <w:shd w:fill="76FF03" w:val="clear"/>
              </w:rPr>
              <w:t xml:space="preserve"> di cui alla </w:t>
            </w:r>
            <w:r>
              <w:rPr>
                <w:rFonts w:eastAsia="Times New Roman" w:cs="Times New Roman"/>
                <w:shd w:fill="76FF03" w:val="clear"/>
              </w:rPr>
              <w:t>Decisione C(2020)7336 del 27.10.2020</w:t>
            </w:r>
            <w:r>
              <w:rPr>
                <w:rStyle w:val="FootnoteReference"/>
                <w:shd w:fill="76FF03" w:val="clear"/>
              </w:rPr>
              <w:footnoteReference w:id="16"/>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Azione 6 "Infrastrutture informatiche foreste": non aiuto [notifica per certezza giuridica - SA. 116740 - ritirata su indicazione della Commissione].</w:t>
            </w:r>
          </w:p>
          <w:p>
            <w:pPr>
              <w:pStyle w:val="Normal"/>
              <w:spacing w:before="40" w:after="40"/>
              <w:rPr>
                <w:rFonts w:ascii="Times New Roman" w:hAnsi="Times New Roman" w:eastAsia="Times New Roman" w:cs="Times New Roman"/>
              </w:rPr>
            </w:pPr>
            <w:r>
              <w:rPr>
                <w:rFonts w:eastAsia="Times New Roman" w:cs="Times New Roman"/>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Tipo di strumento di aiuto di Stato da utilizzare per l'autorizzazione: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Notifica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Regolamento generale di esenzione per categoria      </w:t>
      </w: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Regolamento di esenzione per categoria nel settore agricolo      </w:t>
      </w: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Importo minimo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Numero del procedimento aiuti di Stato</w:t>
      </w:r>
    </w:p>
    <w:p>
      <w:pPr>
        <w:pStyle w:val="Normal"/>
        <w:spacing w:before="20" w:after="20"/>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t>SA.116626</w:t>
      </w:r>
    </w:p>
    <w:p>
      <w:pPr>
        <w:pStyle w:val="Normal"/>
        <w:spacing w:before="20" w:after="20"/>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t>SA.116620</w:t>
      </w:r>
    </w:p>
    <w:p>
      <w:pPr>
        <w:pStyle w:val="Normal"/>
        <w:spacing w:before="20" w:after="20"/>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t>SA.113835</w:t>
      </w:r>
    </w:p>
    <w:p>
      <w:pPr>
        <w:pStyle w:val="Normal"/>
        <w:spacing w:before="20" w:after="20"/>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t>SA.114216</w:t>
      </w:r>
    </w:p>
    <w:p>
      <w:pPr>
        <w:pStyle w:val="Normal"/>
        <w:spacing w:before="20" w:after="20"/>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t>SA.109637</w:t>
      </w:r>
    </w:p>
    <w:p>
      <w:pPr>
        <w:pStyle w:val="Normal"/>
        <w:spacing w:before="20" w:after="20"/>
        <w:jc w:val="left"/>
        <w:rPr>
          <w:highlight w:val="none"/>
          <w:shd w:fill="76FF03" w:val="clear"/>
        </w:rPr>
      </w:pPr>
      <w:r>
        <w:rPr>
          <w:rFonts w:eastAsia="Times New Roman" w:cs="Times New Roman"/>
          <w:b/>
          <w:i w:val="false"/>
          <w:color w:val="000000"/>
          <w:sz w:val="24"/>
          <w:shd w:fill="76FF03" w:val="clear"/>
        </w:rPr>
        <w:t>SA.57735</w:t>
      </w:r>
      <w:r>
        <w:rPr>
          <w:rStyle w:val="FootnoteReference"/>
          <w:rFonts w:eastAsia="Times New Roman" w:cs="Times New Roman"/>
          <w:b/>
          <w:i w:val="false"/>
          <w:color w:val="000000"/>
          <w:sz w:val="24"/>
          <w:shd w:fill="76FF03" w:val="clear"/>
        </w:rPr>
        <w:footnoteReference w:id="17"/>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Informazioni supplementari: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Lo Stato membro non ha ancora scelto lo strumento/gli strumenti e ha indicato le alternative. Non sarà erogato alcun sostegno ai beneficiari prima della data di entrata in vigore dello strumento scelto.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Lo Stato membro ha scelto lo strumento indicato, ma non ha ancora ottenuto l'autorizzazione. Non sarà erogato alcun sostegno ai beneficiari prima della data di entrata in vigore dell'autorizzazione.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Lo Stato membro ha scelto lo strumento indicato, è stata ottenuta l'autorizzazione e il numero SA è stato indicato per la notifica, il RGEC (regolamento generale di esenzione per categoria) o l'ABER (regolamento di esenzione per categoria nel settore agricolo)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2" w:name="_Toc256000012"/>
      <w:r>
        <w:rPr>
          <w:rFonts w:eastAsia="Times New Roman" w:cs="Times New Roman"/>
          <w:b w:val="false"/>
          <w:i w:val="false"/>
          <w:color w:val="000000"/>
          <w:sz w:val="24"/>
        </w:rPr>
        <w:t>9 Domande/informazioni aggiuntive specifiche per il tipo di intervento</w:t>
      </w:r>
      <w:bookmarkEnd w:id="12"/>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Che cosa non è ammissibile al sostegno?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Nell'ambito delle tipologie di investimento di cui al par. 5.3.6 della presente scheda di intervento, oltre a quanto disciplinato nella sezione “4.7.1 Lista degli investimenti non ammissibili” del PSN, non sono ammissibili al sostegno:</w:t>
            </w:r>
          </w:p>
          <w:p>
            <w:pPr>
              <w:pStyle w:val="Normal"/>
              <w:spacing w:before="40" w:after="40"/>
              <w:jc w:val="both"/>
              <w:rPr>
                <w:rFonts w:ascii="Times New Roman" w:hAnsi="Times New Roman" w:eastAsia="Times New Roman" w:cs="Times New Roman"/>
              </w:rPr>
            </w:pPr>
            <w:r>
              <w:rPr>
                <w:rFonts w:eastAsia="Times New Roman" w:cs="Times New Roman"/>
              </w:rPr>
              <w:t>-investimenti che non consentono l’accesso e/o la fruizione degli stessi alla collettività;</w:t>
            </w:r>
          </w:p>
          <w:p>
            <w:pPr>
              <w:pStyle w:val="Normal"/>
              <w:spacing w:before="40" w:after="40"/>
              <w:jc w:val="both"/>
              <w:rPr>
                <w:rFonts w:ascii="Times New Roman" w:hAnsi="Times New Roman" w:eastAsia="Times New Roman" w:cs="Times New Roman"/>
              </w:rPr>
            </w:pPr>
            <w:r>
              <w:rPr>
                <w:rFonts w:eastAsia="Times New Roman" w:cs="Times New Roman"/>
              </w:rPr>
              <w:t>-investimenti sotto forma di leasing;</w:t>
            </w:r>
          </w:p>
          <w:p>
            <w:pPr>
              <w:pStyle w:val="Normal"/>
              <w:spacing w:before="40" w:after="40"/>
              <w:jc w:val="both"/>
              <w:rPr>
                <w:rFonts w:ascii="Times New Roman" w:hAnsi="Times New Roman" w:eastAsia="Times New Roman" w:cs="Times New Roman"/>
              </w:rPr>
            </w:pPr>
            <w:r>
              <w:rPr>
                <w:rFonts w:eastAsia="Times New Roman" w:cs="Times New Roman"/>
              </w:rPr>
              <w:t>-contributi in natura;</w:t>
            </w:r>
          </w:p>
          <w:p>
            <w:pPr>
              <w:pStyle w:val="Normal"/>
              <w:spacing w:before="40" w:after="40"/>
              <w:jc w:val="both"/>
              <w:rPr>
                <w:rFonts w:ascii="Times New Roman" w:hAnsi="Times New Roman" w:eastAsia="Times New Roman" w:cs="Times New Roman"/>
              </w:rPr>
            </w:pPr>
            <w:r>
              <w:rPr>
                <w:rFonts w:eastAsia="Times New Roman" w:cs="Times New Roman"/>
              </w:rPr>
              <w:t>-spese di manutenzione ordinaria;</w:t>
            </w:r>
          </w:p>
          <w:p>
            <w:pPr>
              <w:pStyle w:val="Normal"/>
              <w:spacing w:before="40" w:after="40"/>
              <w:jc w:val="both"/>
              <w:rPr>
                <w:rFonts w:ascii="Times New Roman" w:hAnsi="Times New Roman" w:eastAsia="Times New Roman" w:cs="Times New Roman"/>
              </w:rPr>
            </w:pPr>
            <w:r>
              <w:rPr>
                <w:rFonts w:eastAsia="Times New Roman" w:cs="Times New Roman"/>
              </w:rPr>
              <w:t>-reti viarie forestali e silvo-pastorali di cui al D.lgs. 34 del 2018</w:t>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L'investimento comprende l'irrigazione?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Sì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No      </w:t>
      </w:r>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Per gli investimenti nel miglioramento degli impianti di irrigazione esistenti, qual è il risparmio idrico potenziale richiesto (espresso in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N.P.</w:t>
      </w:r>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Dettagli sui diversi risparmi idrici potenziali a seconda del tipo di impianto o di infrastruttura (se del caso)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Per gli investimenti nel miglioramento degli impianti di irrigazione esistenti (che interessano corpi idrici il cui stato è inferiore a buono), quali sono i requisiti per una riduzione effettiva del consumo di acqua espressa in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N.P.</w:t>
      </w:r>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Ripartizione regionale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3" w:name="_Toc256000013"/>
      <w:r>
        <w:rPr>
          <w:rFonts w:eastAsia="Times New Roman" w:cs="Times New Roman"/>
          <w:b w:val="false"/>
          <w:i w:val="false"/>
          <w:color w:val="000000"/>
          <w:sz w:val="24"/>
        </w:rPr>
        <w:t>10 Rispetto delle norme OMC</w:t>
      </w:r>
      <w:bookmarkEnd w:id="13"/>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 xml:space="preserve"> </w:t>
      </w:r>
      <w:r>
        <w:rPr>
          <w:rFonts w:eastAsia="Times New Roman" w:cs="Times New Roman"/>
          <w:b w:val="false"/>
          <w:i w:val="false"/>
          <w:color w:val="000000"/>
          <w:sz w:val="24"/>
        </w:rPr>
        <w:t>Green Box</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Allegato 2, punto 11, dell'accordo dell'OMC</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indicante il modo in cui l'intervento rispetta le pertinenti disposizioni dell'allegato 2 dell'accordo sull'agricoltura dell'OMC menzionate all'articolo 10 e all'allegato II del presente regolamento (Green Box)</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Non applicabile.</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4" w:name="_Toc256000014"/>
      <w:r>
        <w:rPr>
          <w:rFonts w:eastAsia="Times New Roman" w:cs="Times New Roman"/>
          <w:b w:val="false"/>
          <w:i w:val="false"/>
          <w:color w:val="000000"/>
          <w:sz w:val="24"/>
        </w:rPr>
        <w:t>11 Tassi di partecipazione applicabili all'intervento</w:t>
      </w:r>
      <w:bookmarkEnd w:id="14"/>
    </w:p>
    <w:tbl>
      <w:tblPr>
        <w:tblW w:w="5000" w:type="pct"/>
        <w:jc w:val="left"/>
        <w:tblInd w:w="25" w:type="dxa"/>
        <w:tblLayout w:type="fixed"/>
        <w:tblCellMar>
          <w:top w:w="20" w:type="dxa"/>
          <w:left w:w="20" w:type="dxa"/>
          <w:bottom w:w="20" w:type="dxa"/>
          <w:right w:w="20" w:type="dxa"/>
        </w:tblCellMar>
      </w:tblPr>
      <w:tblGrid>
        <w:gridCol w:w="759"/>
        <w:gridCol w:w="6034"/>
        <w:gridCol w:w="1407"/>
        <w:gridCol w:w="972"/>
        <w:gridCol w:w="1078"/>
      </w:tblGrid>
      <w:tr>
        <w:trPr>
          <w:tblHeader w:val="true"/>
          <w:trHeight w:val="240" w:hRule="atLeast"/>
        </w:trPr>
        <w:tc>
          <w:tcPr>
            <w:tcW w:w="759"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Regione</w:t>
            </w:r>
          </w:p>
        </w:tc>
        <w:tc>
          <w:tcPr>
            <w:tcW w:w="6034"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Articolo</w:t>
            </w:r>
          </w:p>
        </w:tc>
        <w:tc>
          <w:tcPr>
            <w:tcW w:w="1407"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Aliquota da applicare</w:t>
            </w:r>
          </w:p>
        </w:tc>
        <w:tc>
          <w:tcPr>
            <w:tcW w:w="972"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Tasso minimo</w:t>
            </w:r>
          </w:p>
        </w:tc>
        <w:tc>
          <w:tcPr>
            <w:tcW w:w="1078"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Tasso massimo</w:t>
            </w:r>
          </w:p>
        </w:tc>
      </w:tr>
      <w:tr>
        <w:trPr>
          <w:trHeight w:val="240" w:hRule="atLeast"/>
        </w:trPr>
        <w:tc>
          <w:tcPr>
            <w:tcW w:w="75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91(2)(a) - Regioni meno sviluppate</w:t>
            </w:r>
          </w:p>
        </w:tc>
        <w:tc>
          <w:tcPr>
            <w:tcW w:w="140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50,50%</w:t>
            </w:r>
          </w:p>
        </w:tc>
        <w:tc>
          <w:tcPr>
            <w:tcW w:w="97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85,00%</w:t>
            </w:r>
          </w:p>
        </w:tc>
      </w:tr>
      <w:tr>
        <w:trPr>
          <w:trHeight w:val="240" w:hRule="atLeast"/>
        </w:trPr>
        <w:tc>
          <w:tcPr>
            <w:tcW w:w="75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91(2)(c) - Regioni in transizione ai sensi dell'articolo 108, paragrafo 2, primo comma, lettera b), del regolamento (UE) 2021/1060</w:t>
            </w:r>
          </w:p>
        </w:tc>
        <w:tc>
          <w:tcPr>
            <w:tcW w:w="140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42,50%</w:t>
            </w:r>
          </w:p>
        </w:tc>
        <w:tc>
          <w:tcPr>
            <w:tcW w:w="97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60,00%</w:t>
            </w:r>
          </w:p>
        </w:tc>
      </w:tr>
      <w:tr>
        <w:trPr>
          <w:trHeight w:val="240" w:hRule="atLeast"/>
        </w:trPr>
        <w:tc>
          <w:tcPr>
            <w:tcW w:w="75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4"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91(2)(d) - Altre regioni</w:t>
            </w:r>
          </w:p>
        </w:tc>
        <w:tc>
          <w:tcPr>
            <w:tcW w:w="1407"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40,70%</w:t>
            </w:r>
          </w:p>
        </w:tc>
        <w:tc>
          <w:tcPr>
            <w:tcW w:w="97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7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43,00%</w:t>
            </w:r>
          </w:p>
        </w:tc>
      </w:tr>
    </w:tbl>
    <w:p>
      <w:pPr>
        <w:pStyle w:val="Heading5"/>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sectPr>
      <w:headerReference w:type="even" r:id="rId16"/>
      <w:headerReference w:type="default" r:id="rId17"/>
      <w:headerReference w:type="first" r:id="rId18"/>
      <w:footerReference w:type="even" r:id="rId19"/>
      <w:footerReference w:type="default" r:id="rId20"/>
      <w:footerReference w:type="first" r:id="rId21"/>
      <w:footnotePr>
        <w:numFmt w:val="decimal"/>
      </w:footnotePr>
      <w:type w:val="nextPage"/>
      <w:pgSz w:w="11906" w:h="16838"/>
      <w:pgMar w:left="936" w:right="720" w:gutter="0" w:header="288" w:top="720" w:footer="72" w:bottom="86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Courier New">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23</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2</w:t>
          </w:r>
          <w:r>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5061"/>
      <w:gridCol w:w="5062"/>
      <w:gridCol w:w="5059"/>
    </w:tblGrid>
    <w:tr>
      <w:trPr>
        <w:trHeight w:val="240" w:hRule="atLeast"/>
      </w:trPr>
      <w:tc>
        <w:tcPr>
          <w:tcW w:w="5061"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5062"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3</w:t>
          </w:r>
          <w:r>
            <w:rPr/>
            <w:fldChar w:fldCharType="end"/>
          </w:r>
        </w:p>
      </w:tc>
      <w:tc>
        <w:tcPr>
          <w:tcW w:w="5059"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23</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shd w:fill="76FF03" w:val="clear"/>
        </w:rPr>
        <w:t xml:space="preserve"> del PSR 14-22, ai sensi dell’art. 155 del Reg.(UE)2021/2115.</w:t>
      </w:r>
    </w:p>
  </w:footnote>
  <w:footnote w:id="3">
    <w:p>
      <w:pPr>
        <w:pStyle w:val="FootnoteText"/>
        <w:rPr>
          <w:highlight w:val="none"/>
          <w:shd w:fill="76FF03" w:val="clear"/>
        </w:rPr>
      </w:pPr>
      <w:r>
        <w:rPr>
          <w:rStyle w:val="Caratterinotaapidipagina"/>
        </w:rPr>
        <w:footnoteRef/>
      </w:r>
      <w:r>
        <w:rPr>
          <w:shd w:fill="76FF03" w:val="clear"/>
        </w:rPr>
        <w:tab/>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shd w:fill="76FF03" w:val="clear"/>
        </w:rPr>
        <w:t xml:space="preserve"> del PSR 14-22, ai sensi dell’art. 155 del Reg.(UE)2021/211</w:t>
      </w:r>
      <w:r>
        <w:rPr>
          <w:rFonts w:eastAsia="Times New Roman" w:cs="Times New Roman"/>
          <w:color w:val="000000"/>
          <w:kern w:val="0"/>
          <w:sz w:val="20"/>
          <w:szCs w:val="20"/>
          <w:shd w:fill="76FF03" w:val="clear"/>
          <w:lang w:val="en-US" w:eastAsia="en-US" w:bidi="ar-SA"/>
        </w:rPr>
        <w:t>5. Occorre pertanto attivare l’Azione 5 per i trascinamenti dell’operazione 7.4.1 del PSR 14-22 (l’Azione 3, corrispondente all’operazione 7.2.1 del PSR, è già attivata).</w:t>
      </w:r>
    </w:p>
  </w:footnote>
  <w:footnote w:id="4">
    <w:p>
      <w:pPr>
        <w:pStyle w:val="FootnoteText"/>
        <w:widowControl w:val="false"/>
        <w:suppressLineNumbers/>
        <w:suppressAutoHyphens w:val="true"/>
        <w:bidi w:val="0"/>
        <w:spacing w:lineRule="auto" w:line="252" w:before="0" w:after="160"/>
        <w:ind w:hanging="0" w:left="113" w:right="0"/>
        <w:jc w:val="left"/>
        <w:rPr>
          <w:highlight w:val="none"/>
          <w:shd w:fill="auto" w:val="clear"/>
        </w:rPr>
      </w:pPr>
      <w:r>
        <w:rPr>
          <w:rStyle w:val="Caratterinotaapidipagina"/>
        </w:rPr>
        <w:footnoteRef/>
      </w:r>
      <w:r>
        <w:rPr>
          <w:shd w:fill="76FF03" w:val="clear"/>
        </w:rPr>
        <w:t xml:space="preserve"> </w:t>
      </w:r>
      <w:r>
        <w:rPr>
          <w:shd w:fill="76FF03" w:val="clear"/>
        </w:rPr>
        <w:t>Regione Piemonte: attivando l’azione 5 per utilizzare l’intervento SRD07 anche per le spese in transizione dell’</w:t>
      </w:r>
      <w:r>
        <w:rPr>
          <w:rFonts w:eastAsia="Calibri" w:cs="Arial"/>
          <w:color w:val="000000"/>
          <w:kern w:val="0"/>
          <w:sz w:val="20"/>
          <w:szCs w:val="20"/>
          <w:shd w:fill="76FF03" w:val="clear"/>
          <w:lang w:val="it-IT" w:eastAsia="en-US" w:bidi="ar-SA"/>
        </w:rPr>
        <w:t>Operazione 7.4.1</w:t>
      </w:r>
      <w:r>
        <w:rPr>
          <w:shd w:fill="76FF03" w:val="clear"/>
        </w:rPr>
        <w:t xml:space="preserve"> del PSR 14-22, ai sensi dell’art. 155 del Reg.(UE)2021/2115</w:t>
      </w:r>
      <w:r>
        <w:rPr>
          <w:rFonts w:eastAsia="Times New Roman" w:cs="Times New Roman"/>
          <w:color w:val="000000"/>
          <w:kern w:val="0"/>
          <w:sz w:val="20"/>
          <w:szCs w:val="20"/>
          <w:shd w:fill="76FF03" w:val="clear"/>
          <w:lang w:val="en-US" w:eastAsia="en-US" w:bidi="ar-SA"/>
        </w:rPr>
        <w:t>, si inseriscono per completezza le re</w:t>
      </w:r>
      <w:r>
        <w:rPr>
          <w:shd w:fill="76FF03" w:val="clear"/>
        </w:rPr>
        <w:t>lative specifiche inerenti i principi di selezione.</w:t>
      </w:r>
    </w:p>
  </w:footnote>
  <w:footnote w:id="5">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Regione Piemonte: attivando l’azione 5 per utilizzare l’intervento SRD07 anche per le spese in transizione dell’</w:t>
      </w:r>
      <w:r>
        <w:rPr>
          <w:rFonts w:eastAsia="Calibri" w:cs="Arial"/>
          <w:color w:val="000000"/>
          <w:kern w:val="0"/>
          <w:sz w:val="20"/>
          <w:szCs w:val="20"/>
          <w:shd w:fill="76FF03" w:val="clear"/>
          <w:lang w:val="it-IT" w:eastAsia="en-US" w:bidi="ar-SA"/>
        </w:rPr>
        <w:t>Operazione 7.4.1</w:t>
      </w:r>
      <w:r>
        <w:rPr>
          <w:shd w:fill="76FF03" w:val="clear"/>
        </w:rPr>
        <w:t xml:space="preserve"> del PSR 14-22, ai sensi dell’art. 155 del Reg.(UE)2021/2115, si inserisce la relativa specifica inerente l’entità del soggetto beneficiario (CR01).</w:t>
      </w:r>
    </w:p>
  </w:footnote>
  <w:footnote w:id="6">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Regione Piemonte:</w:t>
      </w:r>
      <w:r>
        <w:rPr>
          <w:rFonts w:eastAsia="Times New Roman" w:cs="Times New Roman"/>
          <w:color w:val="000000"/>
          <w:kern w:val="0"/>
          <w:sz w:val="20"/>
          <w:szCs w:val="20"/>
          <w:shd w:fill="76FF03" w:val="clear"/>
          <w:lang w:val="en-US" w:eastAsia="en-US" w:bidi="ar-SA"/>
        </w:rPr>
        <w:t xml:space="preserve"> attivando l’azione 5 per utilizzare l’intervento SRD07 anche per le spese in transizione dell’Operazione 7.4.1 del PSR 14-22, ai sensi dell’art. 155 del Reg.(UE)2021/2115, si inserisce la relativa specifica inerente l’ammissibilità per altimetria.</w:t>
      </w:r>
    </w:p>
  </w:footnote>
  <w:footnote w:id="7">
    <w:p>
      <w:pPr>
        <w:pStyle w:val="FootnoteText"/>
        <w:widowControl w:val="false"/>
        <w:suppressLineNumbers/>
        <w:suppressAutoHyphens w:val="true"/>
        <w:bidi w:val="0"/>
        <w:spacing w:lineRule="auto" w:line="252" w:before="0" w:after="160"/>
        <w:ind w:hanging="0" w:left="113" w:right="0"/>
        <w:jc w:val="left"/>
        <w:rPr/>
      </w:pPr>
      <w:r>
        <w:rPr>
          <w:rStyle w:val="Caratterinotaapidipagina"/>
        </w:rPr>
        <w:footnoteRef/>
      </w:r>
      <w:r>
        <w:rPr>
          <w:shd w:fill="auto" w:val="clear"/>
        </w:rPr>
        <w:t xml:space="preserve"> </w:t>
      </w:r>
      <w:r>
        <w:rPr>
          <w:shd w:fill="76FF03" w:val="clear"/>
        </w:rPr>
        <w:t xml:space="preserve">Regione Piemonte: utilizzando l’intervento SRD07 anche per le spese in transizione del PSR 14-22, ai sensi dell’art. 155 del Reg.(UE)2021/2115, si intende inserire la relativa specifica circa le spese ammissibili </w:t>
      </w:r>
      <w:r>
        <w:rPr>
          <w:rFonts w:eastAsia="Times New Roman" w:cs="Times New Roman"/>
          <w:shd w:fill="76FF03" w:val="clear"/>
        </w:rPr>
        <w:t>per i</w:t>
      </w:r>
      <w:r>
        <w:rPr>
          <w:rFonts w:eastAsia="Times New Roman" w:cs="Times New Roman"/>
          <w:u w:val="none"/>
          <w:shd w:fill="76FF03" w:val="clear"/>
        </w:rPr>
        <w:t xml:space="preserve"> trascinamenti M7.2.1</w:t>
      </w:r>
      <w:r>
        <w:rPr>
          <w:shd w:fill="76FF03" w:val="clear"/>
        </w:rPr>
        <w:t>.</w:t>
      </w:r>
    </w:p>
  </w:footnote>
  <w:footnote w:id="8">
    <w:p>
      <w:pPr>
        <w:pStyle w:val="FootnoteText"/>
        <w:widowControl w:val="false"/>
        <w:suppressLineNumbers/>
        <w:suppressAutoHyphens w:val="true"/>
        <w:bidi w:val="0"/>
        <w:spacing w:lineRule="auto" w:line="252" w:before="0" w:after="160"/>
        <w:ind w:hanging="0" w:left="113" w:right="0"/>
        <w:jc w:val="left"/>
        <w:rPr/>
      </w:pPr>
      <w:r>
        <w:rPr>
          <w:rStyle w:val="Caratterinotaapidipagina"/>
        </w:rPr>
        <w:footnoteRef/>
      </w:r>
      <w:r>
        <w:rPr>
          <w:shd w:fill="76FF03" w:val="clear"/>
        </w:rPr>
        <w:t xml:space="preserve"> </w:t>
      </w:r>
      <w:r>
        <w:rPr>
          <w:shd w:fill="76FF03" w:val="clear"/>
        </w:rPr>
        <w:t>Regione Piemonte:</w:t>
      </w:r>
      <w:r>
        <w:rPr>
          <w:rFonts w:eastAsia="Times New Roman" w:cs="Times New Roman"/>
          <w:color w:val="000000"/>
          <w:kern w:val="0"/>
          <w:sz w:val="20"/>
          <w:szCs w:val="20"/>
          <w:shd w:fill="76FF03" w:val="clear"/>
          <w:lang w:val="en-US" w:eastAsia="en-US" w:bidi="ar-SA"/>
        </w:rPr>
        <w:t xml:space="preserve"> utilizzando l’intervento SRD07 anche per le spese in transizione del PSR 14-22, ai sensi dell’art. 155 del Reg.(UE)2021/2115, si intende inserire la relativa specifica circa le spese ammissibili per i trascinamenti M7.4.1.</w:t>
      </w:r>
    </w:p>
  </w:footnote>
  <w:footnote w:id="9">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shd w:fill="76FF03" w:val="clear"/>
        </w:rPr>
        <w:t xml:space="preserve"> del PSR 14-22, ai sensi dell’art. 155 del Reg.(UE)2021/2115, </w:t>
      </w:r>
      <w:r>
        <w:rPr>
          <w:shd w:fill="76FF03" w:val="clear"/>
          <w14:ligatures w14:val="none"/>
        </w:rPr>
        <w:t xml:space="preserve">inserendo la relativa specifica sulla soglia minima di spesa ammissibile </w:t>
      </w:r>
    </w:p>
  </w:footnote>
  <w:footnote w:id="10">
    <w:p>
      <w:pPr>
        <w:pStyle w:val="FootnoteText"/>
        <w:widowControl w:val="false"/>
        <w:suppressLineNumbers/>
        <w:suppressAutoHyphens w:val="true"/>
        <w:bidi w:val="0"/>
        <w:spacing w:lineRule="auto" w:line="252" w:before="0" w:after="160"/>
        <w:ind w:hanging="0" w:left="113" w:right="0"/>
        <w:jc w:val="left"/>
        <w:rPr/>
      </w:pPr>
      <w:r>
        <w:rPr>
          <w:rStyle w:val="Caratterinotaapidipagina"/>
        </w:rPr>
        <w:footnoteRef/>
      </w:r>
      <w:r>
        <w:rPr/>
        <w:t xml:space="preserve"> </w:t>
      </w:r>
      <w:r>
        <w:rPr>
          <w:shd w:fill="76FF03" w:val="clear"/>
        </w:rPr>
        <w:t xml:space="preserve">Regione Piemonte: </w:t>
      </w:r>
      <w:r>
        <w:rPr>
          <w:shd w:fill="76FF03" w:val="clear"/>
          <w14:ligatures w14:val="none"/>
        </w:rPr>
        <w:t>attivando l’azione 5 per utilizzare l’intervento SRD07 anche per le spese in transizione dell’</w:t>
      </w:r>
      <w:r>
        <w:rPr>
          <w:rFonts w:eastAsia="Calibri" w:cs="Arial"/>
          <w:color w:val="000000"/>
          <w:kern w:val="0"/>
          <w:sz w:val="20"/>
          <w:szCs w:val="20"/>
          <w:shd w:fill="76FF03" w:val="clear"/>
          <w:lang w:val="it-IT" w:eastAsia="en-US" w:bidi="ar-SA"/>
        </w:rPr>
        <w:t>Operazione 7.4.1</w:t>
      </w:r>
      <w:r>
        <w:rPr>
          <w:shd w:fill="76FF03" w:val="clear"/>
          <w14:ligatures w14:val="none"/>
        </w:rPr>
        <w:t xml:space="preserve"> del PSR 14-22, ai sensi dell’art. 155 del Reg.(UE)2021/2115, si intende inserire la relativa specifica inerente il </w:t>
      </w:r>
      <w:r>
        <w:rPr>
          <w:rFonts w:eastAsia="Times New Roman" w:cs="Times New Roman"/>
          <w:color w:val="000000"/>
          <w:kern w:val="0"/>
          <w:sz w:val="20"/>
          <w:szCs w:val="20"/>
          <w:shd w:fill="76FF03" w:val="clear"/>
          <w:lang w:val="en-US" w:eastAsia="en-US" w:bidi="ar-SA"/>
          <w14:ligatures w14:val="none"/>
        </w:rPr>
        <w:t>limite massimo per beneficiario</w:t>
      </w:r>
    </w:p>
  </w:footnote>
  <w:footnote w:id="11">
    <w:p>
      <w:pPr>
        <w:pStyle w:val="FootnoteText"/>
        <w:widowControl w:val="false"/>
        <w:suppressLineNumbers/>
        <w:suppressAutoHyphens w:val="true"/>
        <w:bidi w:val="0"/>
        <w:spacing w:lineRule="auto" w:line="252" w:before="0" w:after="160"/>
        <w:ind w:hanging="0" w:left="113" w:right="0"/>
        <w:jc w:val="left"/>
        <w:rPr/>
      </w:pPr>
      <w:r>
        <w:rPr>
          <w:rStyle w:val="Caratterinotaapidipagina"/>
        </w:rPr>
        <w:footnoteRef/>
      </w:r>
      <w:r>
        <w:rPr>
          <w:shd w:fill="76FF03" w:val="clear"/>
        </w:rPr>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shd w:fill="76FF03" w:val="clear"/>
        </w:rPr>
        <w:t xml:space="preserve"> del PSR 14-22, ai sensi dell’art. 155 del Reg.(UE)2021/2115, </w:t>
      </w:r>
      <w:r>
        <w:rPr>
          <w:shd w:fill="76FF03" w:val="clear"/>
          <w14:ligatures w14:val="none"/>
        </w:rPr>
        <w:t xml:space="preserve">inserendo la relativa specifica sul limite massimo per operazione </w:t>
      </w:r>
    </w:p>
  </w:footnote>
  <w:footnote w:id="12">
    <w:p>
      <w:pPr>
        <w:pStyle w:val="FootnoteText"/>
        <w:widowControl w:val="false"/>
        <w:suppressLineNumbers/>
        <w:suppressAutoHyphens w:val="true"/>
        <w:bidi w:val="0"/>
        <w:spacing w:lineRule="auto" w:line="252" w:before="0" w:after="160"/>
        <w:ind w:hanging="0" w:left="113" w:right="0"/>
        <w:jc w:val="left"/>
        <w:rPr/>
      </w:pPr>
      <w:r>
        <w:rPr>
          <w:rStyle w:val="Caratterinotaapidipagina"/>
        </w:rPr>
        <w:footnoteRef/>
      </w:r>
      <w:r>
        <w:rPr>
          <w:shd w:fill="76FF03" w:val="clear"/>
        </w:rPr>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shd w:fill="76FF03" w:val="clear"/>
        </w:rPr>
        <w:t xml:space="preserve"> del PSR 14-22, ai sensi dell’art. 155 del Reg.(UE)2021/2115, </w:t>
      </w:r>
      <w:r>
        <w:rPr>
          <w:shd w:fill="76FF03" w:val="clear"/>
          <w14:ligatures w14:val="none"/>
        </w:rPr>
        <w:t>inserendo la relativa specifica sull’effetto incentivo</w:t>
      </w:r>
    </w:p>
  </w:footnote>
  <w:footnote w:id="13">
    <w:p>
      <w:pPr>
        <w:pStyle w:val="FootnoteText"/>
        <w:widowControl w:val="false"/>
        <w:suppressLineNumbers/>
        <w:suppressAutoHyphens w:val="true"/>
        <w:bidi w:val="0"/>
        <w:spacing w:lineRule="auto" w:line="252" w:before="0" w:after="160"/>
        <w:ind w:hanging="0" w:left="113" w:right="0"/>
        <w:jc w:val="left"/>
        <w:rPr>
          <w:highlight w:val="none"/>
          <w:shd w:fill="auto" w:val="clear"/>
        </w:rPr>
      </w:pPr>
      <w:r>
        <w:rPr>
          <w:rStyle w:val="Caratterinotaapidipagina"/>
        </w:rPr>
        <w:footnoteRef/>
      </w:r>
      <w:r>
        <w:rPr>
          <w:shd w:fill="auto" w:val="clear"/>
        </w:rPr>
        <w:t xml:space="preserve"> </w:t>
      </w:r>
      <w:r>
        <w:rPr>
          <w:color w:val="000000"/>
          <w:shd w:fill="76FF03" w:val="clear"/>
        </w:rPr>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color w:val="000000"/>
          <w:shd w:fill="76FF03" w:val="clear"/>
        </w:rPr>
        <w:t xml:space="preserve"> del PSR 14-22, ai sensi dell’art. 155 del Reg.(UE)2021/2115, </w:t>
      </w:r>
      <w:r>
        <w:rPr>
          <w:color w:val="000000"/>
          <w:shd w:fill="76FF03" w:val="clear"/>
          <w14:ligatures w14:val="none"/>
        </w:rPr>
        <w:t>inserendo la relativa specifica sull’impegno relativo al periodo minimo di stabilità dell’investimento</w:t>
      </w:r>
    </w:p>
  </w:footnote>
  <w:footnote w:id="14">
    <w:p>
      <w:pPr>
        <w:pStyle w:val="FootnoteText"/>
        <w:widowControl w:val="false"/>
        <w:suppressLineNumbers/>
        <w:suppressAutoHyphens w:val="true"/>
        <w:bidi w:val="0"/>
        <w:spacing w:lineRule="auto" w:line="252" w:before="0" w:after="160"/>
        <w:ind w:hanging="0" w:left="113" w:right="0"/>
        <w:jc w:val="left"/>
        <w:rPr>
          <w:highlight w:val="none"/>
          <w:shd w:fill="auto" w:val="clear"/>
        </w:rPr>
      </w:pPr>
      <w:r>
        <w:rPr>
          <w:rStyle w:val="Caratterinotaapidipagina"/>
        </w:rPr>
        <w:footnoteRef/>
      </w:r>
      <w:r>
        <w:rPr>
          <w:shd w:fill="auto" w:val="clear"/>
        </w:rPr>
        <w:t xml:space="preserve"> </w:t>
      </w:r>
      <w:r>
        <w:rPr>
          <w:shd w:fill="76FF03" w:val="clear"/>
        </w:rPr>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shd w:fill="76FF03" w:val="clear"/>
        </w:rPr>
        <w:t xml:space="preserve"> del PSR 14-22, ai sensi dell’art. 155 del Reg.(UE)2021/2115, </w:t>
      </w:r>
      <w:r>
        <w:rPr>
          <w:shd w:fill="76FF03" w:val="clear"/>
          <w14:ligatures w14:val="none"/>
        </w:rPr>
        <w:t>inserendo la relativa specifica sulla cumulabilità degli aiuti</w:t>
      </w:r>
    </w:p>
  </w:footnote>
  <w:footnote w:id="15">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 xml:space="preserve">Regione Piemonte: si intende utilizzare l’intervento SRD07 anche per le spese in transizione delle </w:t>
      </w:r>
      <w:r>
        <w:rPr>
          <w:rFonts w:eastAsia="Calibri" w:cs="Arial"/>
          <w:color w:val="000000"/>
          <w:kern w:val="0"/>
          <w:sz w:val="20"/>
          <w:szCs w:val="20"/>
          <w:shd w:fill="76FF03" w:val="clear"/>
          <w:lang w:val="it-IT" w:eastAsia="en-US" w:bidi="ar-SA"/>
        </w:rPr>
        <w:t>Operazioni 7.2.1 e 7.4.1</w:t>
      </w:r>
      <w:r>
        <w:rPr>
          <w:shd w:fill="76FF03" w:val="clear"/>
        </w:rPr>
        <w:t xml:space="preserve"> del PSR 14-22, ai sensi dell’art. 155 del Reg.(UE)2021/2115, </w:t>
      </w:r>
      <w:r>
        <w:rPr>
          <w:shd w:fill="76FF03" w:val="clear"/>
          <w14:ligatures w14:val="none"/>
        </w:rPr>
        <w:t>inserendo la relativa specifica sui tassi di sostegno</w:t>
      </w:r>
    </w:p>
  </w:footnote>
  <w:footnote w:id="16">
    <w:p>
      <w:pPr>
        <w:pStyle w:val="FootnoteText"/>
        <w:widowControl w:val="false"/>
        <w:suppressLineNumbers/>
        <w:suppressAutoHyphens w:val="true"/>
        <w:bidi w:val="0"/>
        <w:spacing w:lineRule="auto" w:line="252" w:before="0" w:after="160"/>
        <w:ind w:hanging="0" w:left="113" w:right="0"/>
        <w:jc w:val="left"/>
        <w:rPr>
          <w:shd w:fill="auto" w:val="clear"/>
        </w:rPr>
      </w:pPr>
      <w:r>
        <w:rPr>
          <w:rStyle w:val="Caratterinotaapidipagina"/>
        </w:rPr>
        <w:footnoteRef/>
      </w:r>
      <w:r>
        <w:rPr>
          <w:shd w:fill="auto" w:val="clear"/>
        </w:rPr>
        <w:t xml:space="preserve"> </w:t>
      </w:r>
      <w:r>
        <w:rPr>
          <w:rFonts w:eastAsia="Times New Roman" w:cs="Times New Roman"/>
          <w:color w:val="000000"/>
          <w:kern w:val="0"/>
          <w:sz w:val="20"/>
          <w:szCs w:val="20"/>
          <w:shd w:fill="76FF03" w:val="clear"/>
          <w:lang w:val="en-US" w:eastAsia="en-US" w:bidi="ar-SA"/>
        </w:rPr>
        <w:t>Regione Piemonte:  attivando l’azione 5 per utilizzare l’intervento SRD07 anche per le spese in transizione dell’Operazione 7.4.1 del PSR 14-22, ai sensi dell’art. 155 del Reg.(UE)2021/2115, si intende inserire la relativa specifica inerente il regime di Aiuto di Stato</w:t>
      </w:r>
    </w:p>
  </w:footnote>
  <w:footnote w:id="17">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Regione Piemonte:</w:t>
      </w:r>
      <w:r>
        <w:rPr>
          <w:rFonts w:eastAsia="Times New Roman" w:cs="Times New Roman"/>
          <w:color w:val="000000"/>
          <w:kern w:val="0"/>
          <w:sz w:val="20"/>
          <w:szCs w:val="20"/>
          <w:shd w:fill="76FF03" w:val="clear"/>
          <w:lang w:val="en-US" w:eastAsia="en-US" w:bidi="ar-SA"/>
        </w:rPr>
        <w:t xml:space="preserve"> attivando l’azione 5 per utilizzare l’intervento SRD07 anche per le spese in transizione dell’Operazione 7.4.1 del PSR 14-22, ai sensi dell’art. 155 del Reg.(UE)2021/2115, si intende inserire gli estremi del regime di Aiuto di Stato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Heading1">
    <w:name w:val="Heading 1"/>
    <w:basedOn w:val="Normal"/>
    <w:next w:val="Normal"/>
    <w:qFormat/>
    <w:rsid w:val="00ef7b96"/>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ef7b96"/>
    <w:pPr>
      <w:keepNext w:val="true"/>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val="true"/>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styleId="DefaultParagraphFont" w:default="1">
    <w:name w:val="Default Paragraph Font"/>
    <w:semiHidden/>
    <w:qFormat/>
    <w:rPr/>
  </w:style>
  <w:style w:type="character" w:styleId="Hyperlink">
    <w:name w:val="Hyperlink"/>
    <w:basedOn w:val="DefaultParagraphFont"/>
    <w:rsid w:val="00ef7b96"/>
    <w:rPr>
      <w:color w:val="0000FF"/>
      <w:u w:val="single"/>
    </w:rPr>
  </w:style>
  <w:style w:type="character" w:styleId="Saltoaindice">
    <w:name w:val="Salto a indice"/>
    <w:qForma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Caratterinotadichiusura">
    <w:name w:val="Caratteri nota di chiusura"/>
    <w:qFormat/>
    <w:rPr>
      <w:vertAlign w:val="superscript"/>
    </w:rPr>
  </w:style>
  <w:style w:type="character" w:styleId="EndnoteReference">
    <w:name w:val="Endnote Reference"/>
    <w:rPr>
      <w:vertAlign w:val="superscript"/>
    </w:rPr>
  </w:style>
  <w:style w:type="character" w:styleId="Caratteridinumerazione">
    <w:name w:val="Caratteri di numerazione"/>
    <w:qFormat/>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Qlbt-cell-lineql-align-center" w:customStyle="1">
    <w:name w:val="qlbt-cell-line ql-align-center"/>
    <w:basedOn w:val="Normal"/>
    <w:qFormat/>
    <w:pPr/>
    <w:rPr/>
  </w:style>
  <w:style w:type="paragraph" w:styleId="Qlbt-cell-line" w:customStyle="1">
    <w:name w:val="qlbt-cell-line"/>
    <w:basedOn w:val="Normal"/>
    <w:qFormat/>
    <w:pPr/>
    <w:rPr/>
  </w:style>
  <w:style w:type="paragraph" w:styleId="Qlbt-cell-lineql-align-justify" w:customStyle="1">
    <w:name w:val="qlbt-cell-line ql-align-justify"/>
    <w:basedOn w:val="Normal"/>
    <w:qFormat/>
    <w:pPr/>
    <w:rPr/>
  </w:style>
  <w:style w:type="paragraph" w:styleId="TOC1">
    <w:name w:val="TOC 1"/>
    <w:basedOn w:val="Normal"/>
    <w:next w:val="Normal"/>
    <w:autoRedefine/>
    <w:rsid w:val="00805bce"/>
    <w:pPr/>
    <w:rPr>
      <w:b w:val="false"/>
      <w:caps w:val="false"/>
      <w:smallCaps w:val="false"/>
    </w:rPr>
  </w:style>
  <w:style w:type="paragraph" w:styleId="TOC2">
    <w:name w:val="TOC 2"/>
    <w:basedOn w:val="Normal"/>
    <w:next w:val="Normal"/>
    <w:autoRedefine/>
    <w:rsid w:val="00805bce"/>
    <w:pPr>
      <w:ind w:left="240"/>
    </w:pPr>
    <w:rPr/>
  </w:style>
  <w:style w:type="paragraph" w:styleId="TOC3">
    <w:name w:val="TOC 3"/>
    <w:basedOn w:val="Normal"/>
    <w:next w:val="Normal"/>
    <w:autoRedefine/>
    <w:rsid w:val="00805bce"/>
    <w:pPr>
      <w:ind w:left="480"/>
    </w:pPr>
    <w:rPr>
      <w:i w:val="false"/>
    </w:rPr>
  </w:style>
  <w:style w:type="paragraph" w:styleId="TOC4">
    <w:name w:val="TOC 4"/>
    <w:basedOn w:val="Normal"/>
    <w:next w:val="Normal"/>
    <w:autoRedefine/>
    <w:rsid w:val="00805bce"/>
    <w:pPr>
      <w:ind w:left="720"/>
    </w:pPr>
    <w:rPr>
      <w:i w:val="false"/>
    </w:rPr>
  </w:style>
  <w:style w:type="paragraph" w:styleId="TOC5">
    <w:name w:val="TOC 5"/>
    <w:basedOn w:val="Normal"/>
    <w:next w:val="Normal"/>
    <w:autoRedefine/>
    <w:rsid w:val="00805bce"/>
    <w:pPr>
      <w:ind w:left="960"/>
    </w:pPr>
    <w:rPr/>
  </w:style>
  <w:style w:type="paragraph" w:styleId="Intestazioneepidipagina">
    <w:name w:val="Intestazione e piè di pagina"/>
    <w:basedOn w:val="Normal"/>
    <w:qFormat/>
    <w:pPr/>
    <w:rPr/>
  </w:style>
  <w:style w:type="paragraph" w:styleId="Header">
    <w:name w:val="Header"/>
    <w:basedOn w:val="Intestazioneepidipagina"/>
    <w:pPr/>
    <w:rPr/>
  </w:style>
  <w:style w:type="paragraph" w:styleId="Footer">
    <w:name w:val="Footer"/>
    <w:basedOn w:val="Intestazioneepidipagina"/>
    <w:pPr/>
    <w:rPr/>
  </w:style>
  <w:style w:type="paragraph" w:styleId="FootnoteText">
    <w:name w:val="Footnote Text"/>
    <w:basedOn w:val="Normal"/>
    <w:pPr>
      <w:suppressLineNumbers/>
      <w:ind w:hanging="340" w:left="340"/>
    </w:pPr>
    <w:rPr>
      <w:sz w:val="20"/>
      <w:szCs w:val="20"/>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semiHidden/>
    <w:qFormat/>
  </w:style>
  <w:style w:type="numbering" w:styleId="Punto">
    <w:name w:val="Punto •"/>
    <w:qFormat/>
  </w:style>
  <w:style w:type="table" w:default="1" w:styleId="TableNormal">
    <w:name w:val="Normal Table"/>
    <w:semiHidden/>
    <w:tblPr>
      <w:tblCellMar>
        <w:top w:w="0" w:type="dxa"/>
        <w:left w:w="108" w:type="dxa"/>
        <w:bottom w:w="0" w:type="dxa"/>
        <w:right w:w="108" w:type="dxa"/>
      </w:tblCellMar>
    </w:tblPr>
  </w:style>
  <w:style w:type="table" w:customStyle="1" w:styleId="quill-better-table">
    <w:name w:val="quill-better-table"/>
    <w:basedOn w:val="Table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footer" Target="footer8.xml"/><Relationship Id="rId20" Type="http://schemas.openxmlformats.org/officeDocument/2006/relationships/footer" Target="footer9.xml"/><Relationship Id="rId21" Type="http://schemas.openxmlformats.org/officeDocument/2006/relationships/footer" Target="footer10.xml"/><Relationship Id="rId22" Type="http://schemas.openxmlformats.org/officeDocument/2006/relationships/footnotes" Target="footnotes.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Template>
  <TotalTime>437</TotalTime>
  <Application>LibreOffice/7.6.6.3$Windows_X86_64 LibreOffice_project/d97b2716a9a4a2ce1391dee1765565ea469b0ae7</Application>
  <AppVersion>15.0000</AppVersion>
  <Pages>23</Pages>
  <Words>8172</Words>
  <Characters>49484</Characters>
  <CharactersWithSpaces>56915</CharactersWithSpaces>
  <Paragraphs>845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2025-06-27T12:43:09Z</dcterms:modified>
  <cp:revision>32</cp:revision>
  <dc:subject/>
  <dc:title/>
</cp:coreProperties>
</file>

<file path=docProps/custom.xml><?xml version="1.0" encoding="utf-8"?>
<Properties xmlns="http://schemas.openxmlformats.org/officeDocument/2006/custom-properties" xmlns:vt="http://schemas.openxmlformats.org/officeDocument/2006/docPropsVTypes"/>
</file>